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E24F7" w14:textId="77777777" w:rsidR="00D515BF" w:rsidRPr="00144A08" w:rsidRDefault="00D515BF" w:rsidP="000B1769">
      <w:pPr>
        <w:jc w:val="right"/>
        <w:rPr>
          <w:rFonts w:ascii="Helvetica" w:hAnsi="Helvetica"/>
          <w:kern w:val="2"/>
          <w14:ligatures w14:val="standard"/>
        </w:rPr>
      </w:pPr>
    </w:p>
    <w:p w14:paraId="527D0234" w14:textId="77777777" w:rsidR="00D515BF" w:rsidRPr="00144A08" w:rsidRDefault="00D515BF" w:rsidP="000B1769">
      <w:pPr>
        <w:jc w:val="right"/>
        <w:rPr>
          <w:rFonts w:ascii="Helvetica" w:hAnsi="Helvetica"/>
          <w:kern w:val="2"/>
          <w14:ligatures w14:val="standard"/>
        </w:rPr>
      </w:pPr>
    </w:p>
    <w:p w14:paraId="20CA6301" w14:textId="77777777" w:rsidR="00F42AEE" w:rsidRPr="00144A08" w:rsidRDefault="00F42AEE" w:rsidP="00D515BF">
      <w:pPr>
        <w:ind w:left="708" w:firstLine="708"/>
        <w:jc w:val="right"/>
        <w:rPr>
          <w:rFonts w:ascii="Helvetica" w:hAnsi="Helvetica"/>
          <w:kern w:val="2"/>
          <w14:ligatures w14:val="standard"/>
        </w:rPr>
      </w:pPr>
    </w:p>
    <w:p w14:paraId="0F44D63D" w14:textId="77777777" w:rsidR="00F42AEE" w:rsidRPr="00144A08" w:rsidRDefault="00F42AEE" w:rsidP="00D515BF">
      <w:pPr>
        <w:ind w:left="708" w:firstLine="708"/>
        <w:jc w:val="right"/>
        <w:rPr>
          <w:rFonts w:ascii="Helvetica" w:hAnsi="Helvetica"/>
          <w:kern w:val="2"/>
          <w14:ligatures w14:val="standard"/>
        </w:rPr>
      </w:pPr>
    </w:p>
    <w:p w14:paraId="5EDB9077" w14:textId="77777777" w:rsidR="008A03D0" w:rsidRPr="00144A08" w:rsidRDefault="008A03D0" w:rsidP="00D515BF">
      <w:pPr>
        <w:ind w:left="708" w:firstLine="708"/>
        <w:jc w:val="right"/>
        <w:rPr>
          <w:rFonts w:ascii="Helvetica" w:hAnsi="Helvetica"/>
          <w:kern w:val="2"/>
          <w14:ligatures w14:val="standard"/>
        </w:rPr>
      </w:pPr>
    </w:p>
    <w:p w14:paraId="284208D0" w14:textId="77777777" w:rsidR="008A03D0" w:rsidRPr="00144A08" w:rsidRDefault="008A03D0" w:rsidP="00D515BF">
      <w:pPr>
        <w:ind w:left="708" w:firstLine="708"/>
        <w:jc w:val="right"/>
        <w:rPr>
          <w:rFonts w:ascii="Helvetica" w:hAnsi="Helvetica"/>
          <w:kern w:val="2"/>
          <w14:ligatures w14:val="standard"/>
        </w:rPr>
      </w:pPr>
    </w:p>
    <w:p w14:paraId="0858D667" w14:textId="77777777" w:rsidR="008A03D0" w:rsidRPr="00144A08" w:rsidRDefault="008A03D0" w:rsidP="00D515BF">
      <w:pPr>
        <w:ind w:left="708" w:firstLine="708"/>
        <w:jc w:val="right"/>
        <w:rPr>
          <w:rFonts w:ascii="Helvetica" w:hAnsi="Helvetica"/>
          <w:kern w:val="2"/>
          <w14:ligatures w14:val="standard"/>
        </w:rPr>
      </w:pPr>
    </w:p>
    <w:p w14:paraId="5325E1CB" w14:textId="77777777" w:rsidR="008A03D0" w:rsidRPr="00144A08" w:rsidRDefault="008A03D0" w:rsidP="00D515BF">
      <w:pPr>
        <w:ind w:left="708" w:firstLine="708"/>
        <w:jc w:val="right"/>
        <w:rPr>
          <w:rFonts w:ascii="Helvetica" w:hAnsi="Helvetica"/>
          <w:kern w:val="2"/>
          <w14:ligatures w14:val="standard"/>
        </w:rPr>
      </w:pPr>
    </w:p>
    <w:p w14:paraId="6F54014F" w14:textId="32CC9EA0" w:rsidR="008A03D0" w:rsidRPr="00144A08" w:rsidRDefault="008A03D0" w:rsidP="00D515BF">
      <w:pPr>
        <w:ind w:left="708" w:firstLine="708"/>
        <w:jc w:val="right"/>
        <w:rPr>
          <w:rFonts w:ascii="Helvetica" w:hAnsi="Helvetica"/>
          <w:kern w:val="2"/>
          <w14:ligatures w14:val="standard"/>
        </w:rPr>
      </w:pPr>
      <w:r w:rsidRPr="00144A08">
        <w:rPr>
          <w:rFonts w:ascii="Helvetica" w:hAnsi="Helvetica"/>
          <w:kern w:val="2"/>
          <w14:ligatures w14:val="standard"/>
        </w:rPr>
        <w:t xml:space="preserve">Stand: </w:t>
      </w:r>
      <w:r w:rsidR="00E952F6">
        <w:rPr>
          <w:rFonts w:ascii="Helvetica" w:hAnsi="Helvetica"/>
          <w:kern w:val="2"/>
          <w14:ligatures w14:val="standard"/>
        </w:rPr>
        <w:t>Februar 2020</w:t>
      </w:r>
    </w:p>
    <w:p w14:paraId="04C3285E" w14:textId="77777777" w:rsidR="008A03D0" w:rsidRPr="00144A08" w:rsidRDefault="008A03D0" w:rsidP="00D515BF">
      <w:pPr>
        <w:ind w:left="708" w:firstLine="708"/>
        <w:jc w:val="right"/>
        <w:rPr>
          <w:rFonts w:ascii="Helvetica" w:hAnsi="Helvetica"/>
          <w:kern w:val="2"/>
          <w14:ligatures w14:val="standard"/>
        </w:rPr>
      </w:pPr>
    </w:p>
    <w:p w14:paraId="4DF04A95" w14:textId="77777777" w:rsidR="008A03D0" w:rsidRPr="00144A08" w:rsidRDefault="008A03D0" w:rsidP="008A03D0">
      <w:pPr>
        <w:pBdr>
          <w:top w:val="single" w:sz="6" w:space="0" w:color="00000A"/>
          <w:left w:val="single" w:sz="6" w:space="0" w:color="00000A"/>
          <w:bottom w:val="single" w:sz="6" w:space="21" w:color="00000A"/>
          <w:right w:val="single" w:sz="6" w:space="0" w:color="00000A"/>
        </w:pBdr>
        <w:spacing w:before="120" w:after="120" w:line="240" w:lineRule="auto"/>
        <w:jc w:val="center"/>
        <w:rPr>
          <w:rFonts w:ascii="Helvetica" w:hAnsi="Helvetica" w:cs="Arial"/>
          <w:b/>
          <w:bCs/>
          <w:spacing w:val="138"/>
          <w:kern w:val="2"/>
          <w:sz w:val="27"/>
          <w:szCs w:val="27"/>
          <w:lang w:eastAsia="de-DE"/>
          <w14:ligatures w14:val="standard"/>
        </w:rPr>
      </w:pPr>
    </w:p>
    <w:p w14:paraId="166A04F5" w14:textId="77777777" w:rsidR="008A03D0" w:rsidRPr="00144A08" w:rsidRDefault="008A03D0" w:rsidP="008A03D0">
      <w:pPr>
        <w:pBdr>
          <w:top w:val="single" w:sz="6" w:space="0" w:color="00000A"/>
          <w:left w:val="single" w:sz="6" w:space="0" w:color="00000A"/>
          <w:bottom w:val="single" w:sz="6" w:space="21" w:color="00000A"/>
          <w:right w:val="single" w:sz="6" w:space="0" w:color="00000A"/>
        </w:pBdr>
        <w:spacing w:before="120" w:after="120" w:line="240" w:lineRule="auto"/>
        <w:jc w:val="center"/>
        <w:rPr>
          <w:rFonts w:ascii="Helvetica" w:hAnsi="Helvetica" w:cs="Arial"/>
          <w:b/>
          <w:bCs/>
          <w:caps/>
          <w:spacing w:val="80"/>
          <w:kern w:val="2"/>
          <w:sz w:val="27"/>
          <w:szCs w:val="27"/>
          <w:lang w:eastAsia="de-DE"/>
          <w14:ligatures w14:val="standard"/>
        </w:rPr>
      </w:pPr>
      <w:r w:rsidRPr="00144A08">
        <w:rPr>
          <w:rFonts w:ascii="Helvetica" w:hAnsi="Helvetica" w:cs="Arial"/>
          <w:b/>
          <w:bCs/>
          <w:caps/>
          <w:spacing w:val="80"/>
          <w:kern w:val="2"/>
          <w:sz w:val="27"/>
          <w:szCs w:val="27"/>
          <w:lang w:eastAsia="de-DE"/>
          <w14:ligatures w14:val="standard"/>
        </w:rPr>
        <w:t>Schulinternes Curriculum</w:t>
      </w:r>
    </w:p>
    <w:p w14:paraId="7C4CE1C6" w14:textId="4344DB51" w:rsidR="008A03D0" w:rsidRPr="00144A08" w:rsidRDefault="00E952F6" w:rsidP="008A03D0">
      <w:pPr>
        <w:pBdr>
          <w:top w:val="single" w:sz="6" w:space="0" w:color="00000A"/>
          <w:left w:val="single" w:sz="6" w:space="0" w:color="00000A"/>
          <w:bottom w:val="single" w:sz="6" w:space="21" w:color="00000A"/>
          <w:right w:val="single" w:sz="6" w:space="0" w:color="00000A"/>
        </w:pBdr>
        <w:spacing w:before="120" w:after="120" w:line="240" w:lineRule="auto"/>
        <w:jc w:val="center"/>
        <w:rPr>
          <w:rFonts w:ascii="Helvetica" w:hAnsi="Helvetica"/>
          <w:caps/>
          <w:spacing w:val="80"/>
          <w:kern w:val="2"/>
          <w:sz w:val="20"/>
          <w:szCs w:val="20"/>
          <w:lang w:eastAsia="de-DE"/>
          <w14:ligatures w14:val="standard"/>
        </w:rPr>
      </w:pPr>
      <w:r>
        <w:rPr>
          <w:rFonts w:ascii="Helvetica" w:hAnsi="Helvetica" w:cs="Arial"/>
          <w:b/>
          <w:bCs/>
          <w:caps/>
          <w:spacing w:val="80"/>
          <w:kern w:val="2"/>
          <w:sz w:val="27"/>
          <w:szCs w:val="27"/>
          <w:lang w:eastAsia="de-DE"/>
          <w14:ligatures w14:val="standard"/>
        </w:rPr>
        <w:t>Klasse 5–10</w:t>
      </w:r>
      <w:r w:rsidR="008A03D0" w:rsidRPr="00144A08">
        <w:rPr>
          <w:rFonts w:ascii="Helvetica" w:hAnsi="Helvetica" w:cs="Arial"/>
          <w:b/>
          <w:bCs/>
          <w:caps/>
          <w:spacing w:val="80"/>
          <w:kern w:val="2"/>
          <w:sz w:val="27"/>
          <w:szCs w:val="27"/>
          <w:lang w:eastAsia="de-DE"/>
          <w14:ligatures w14:val="standard"/>
        </w:rPr>
        <w:t xml:space="preserve"> (G9)</w:t>
      </w:r>
    </w:p>
    <w:p w14:paraId="2C7E60AB" w14:textId="77777777" w:rsidR="00687BA1" w:rsidRDefault="00687BA1">
      <w:pPr>
        <w:rPr>
          <w:rFonts w:ascii="Helvetica" w:hAnsi="Helvetica"/>
          <w:b/>
          <w:kern w:val="2"/>
          <w14:ligatures w14:val="standard"/>
        </w:rPr>
      </w:pPr>
    </w:p>
    <w:p w14:paraId="074F3DCA" w14:textId="77777777" w:rsidR="00D445F0" w:rsidRDefault="00D445F0">
      <w:pPr>
        <w:rPr>
          <w:rFonts w:ascii="Helvetica" w:hAnsi="Helvetica"/>
          <w:b/>
          <w:kern w:val="2"/>
          <w14:ligatures w14:val="standard"/>
        </w:rPr>
      </w:pPr>
    </w:p>
    <w:p w14:paraId="060234AB" w14:textId="77777777" w:rsidR="00D445F0" w:rsidRDefault="00D445F0">
      <w:pPr>
        <w:rPr>
          <w:rFonts w:ascii="Helvetica" w:hAnsi="Helvetica"/>
          <w:b/>
          <w:kern w:val="2"/>
          <w14:ligatures w14:val="standard"/>
        </w:rPr>
      </w:pPr>
    </w:p>
    <w:p w14:paraId="1DAB4623" w14:textId="77777777" w:rsidR="00D445F0" w:rsidRDefault="00D445F0">
      <w:pPr>
        <w:rPr>
          <w:rFonts w:ascii="Helvetica" w:hAnsi="Helvetica"/>
          <w:b/>
          <w:kern w:val="2"/>
          <w14:ligatures w14:val="standard"/>
        </w:rPr>
      </w:pPr>
    </w:p>
    <w:p w14:paraId="4EAE612A" w14:textId="77777777" w:rsidR="00D445F0" w:rsidRDefault="00D445F0">
      <w:pPr>
        <w:rPr>
          <w:rFonts w:ascii="Helvetica" w:hAnsi="Helvetica"/>
          <w:b/>
          <w:kern w:val="2"/>
          <w14:ligatures w14:val="standard"/>
        </w:rPr>
      </w:pPr>
    </w:p>
    <w:p w14:paraId="12D267CB" w14:textId="77777777" w:rsidR="00D445F0" w:rsidRDefault="00D445F0">
      <w:pPr>
        <w:rPr>
          <w:rFonts w:ascii="Helvetica" w:hAnsi="Helvetica"/>
          <w:b/>
          <w:kern w:val="2"/>
          <w14:ligatures w14:val="standard"/>
        </w:rPr>
      </w:pPr>
    </w:p>
    <w:p w14:paraId="2CE4A0ED" w14:textId="77777777" w:rsidR="00D445F0" w:rsidRDefault="00D445F0">
      <w:pPr>
        <w:rPr>
          <w:rFonts w:ascii="Helvetica" w:hAnsi="Helvetica"/>
          <w:b/>
          <w:kern w:val="2"/>
          <w14:ligatures w14:val="standard"/>
        </w:rPr>
      </w:pPr>
    </w:p>
    <w:p w14:paraId="59FE7731" w14:textId="77777777" w:rsidR="00D445F0" w:rsidRDefault="00D445F0">
      <w:pPr>
        <w:rPr>
          <w:rFonts w:ascii="Helvetica" w:hAnsi="Helvetica"/>
          <w:b/>
          <w:kern w:val="2"/>
          <w14:ligatures w14:val="standard"/>
        </w:rPr>
      </w:pPr>
    </w:p>
    <w:p w14:paraId="122F7D80" w14:textId="77777777" w:rsidR="00D445F0" w:rsidRDefault="00D445F0">
      <w:pPr>
        <w:rPr>
          <w:rFonts w:ascii="Helvetica" w:hAnsi="Helvetica"/>
          <w:b/>
          <w:kern w:val="2"/>
          <w14:ligatures w14:val="standard"/>
        </w:rPr>
      </w:pPr>
    </w:p>
    <w:p w14:paraId="42EE6427" w14:textId="77777777" w:rsidR="00D445F0" w:rsidRDefault="00D445F0">
      <w:pPr>
        <w:rPr>
          <w:rFonts w:ascii="Helvetica" w:hAnsi="Helvetica"/>
          <w:b/>
          <w:kern w:val="2"/>
          <w14:ligatures w14:val="standard"/>
        </w:rPr>
      </w:pPr>
    </w:p>
    <w:p w14:paraId="4E84FF0A" w14:textId="77777777" w:rsidR="00D445F0" w:rsidRDefault="00D445F0">
      <w:pPr>
        <w:rPr>
          <w:rFonts w:ascii="Helvetica" w:hAnsi="Helvetica"/>
          <w:b/>
          <w:kern w:val="2"/>
          <w14:ligatures w14:val="standard"/>
        </w:rPr>
      </w:pPr>
    </w:p>
    <w:p w14:paraId="5F38F86D" w14:textId="77777777" w:rsidR="00D445F0" w:rsidRDefault="00D445F0">
      <w:pPr>
        <w:rPr>
          <w:rFonts w:ascii="Helvetica" w:hAnsi="Helvetica"/>
          <w:b/>
          <w:kern w:val="2"/>
          <w14:ligatures w14:val="standard"/>
        </w:rPr>
      </w:pPr>
    </w:p>
    <w:p w14:paraId="279F469D" w14:textId="77777777" w:rsidR="00D445F0" w:rsidRDefault="00D445F0">
      <w:pPr>
        <w:rPr>
          <w:rFonts w:ascii="Helvetica" w:hAnsi="Helvetica"/>
          <w:b/>
          <w:kern w:val="2"/>
          <w14:ligatures w14:val="standard"/>
        </w:rPr>
      </w:pPr>
    </w:p>
    <w:p w14:paraId="2464C6C9" w14:textId="77777777" w:rsidR="00D445F0" w:rsidRDefault="00D445F0">
      <w:pPr>
        <w:rPr>
          <w:rFonts w:ascii="Helvetica" w:hAnsi="Helvetica"/>
          <w:b/>
          <w:kern w:val="2"/>
          <w14:ligatures w14:val="standard"/>
        </w:rPr>
      </w:pPr>
    </w:p>
    <w:p w14:paraId="492AC704" w14:textId="77777777" w:rsidR="00D445F0" w:rsidRDefault="00D445F0">
      <w:pPr>
        <w:rPr>
          <w:rFonts w:ascii="Helvetica" w:hAnsi="Helvetica"/>
          <w:b/>
          <w:kern w:val="2"/>
          <w14:ligatures w14:val="standard"/>
        </w:rPr>
      </w:pPr>
    </w:p>
    <w:p w14:paraId="5357E65C" w14:textId="77777777" w:rsidR="00D445F0" w:rsidRDefault="00D445F0">
      <w:pPr>
        <w:rPr>
          <w:rFonts w:ascii="Helvetica" w:hAnsi="Helvetica"/>
          <w:b/>
          <w:kern w:val="2"/>
          <w14:ligatures w14:val="standard"/>
        </w:rPr>
      </w:pPr>
    </w:p>
    <w:p w14:paraId="6E2D4AF5" w14:textId="77777777" w:rsidR="00D445F0" w:rsidRPr="00D445F0" w:rsidRDefault="00D445F0" w:rsidP="00D445F0">
      <w:pPr>
        <w:rPr>
          <w:rFonts w:cs="Arial"/>
          <w:b/>
          <w:sz w:val="24"/>
          <w:szCs w:val="24"/>
        </w:rPr>
      </w:pPr>
      <w:r w:rsidRPr="00D445F0">
        <w:rPr>
          <w:rFonts w:cs="Arial"/>
          <w:b/>
          <w:sz w:val="24"/>
          <w:szCs w:val="24"/>
        </w:rPr>
        <w:t>Vorwort</w:t>
      </w:r>
    </w:p>
    <w:p w14:paraId="5AA19CA7" w14:textId="77777777" w:rsidR="00D445F0" w:rsidRPr="003A7DD3" w:rsidRDefault="00D445F0" w:rsidP="00D445F0">
      <w:pPr>
        <w:pStyle w:val="Listenabsatz"/>
        <w:numPr>
          <w:ilvl w:val="0"/>
          <w:numId w:val="0"/>
        </w:numPr>
        <w:ind w:left="1060"/>
        <w:rPr>
          <w:rFonts w:cs="Arial"/>
          <w:b/>
          <w:sz w:val="24"/>
          <w:szCs w:val="24"/>
        </w:rPr>
      </w:pPr>
    </w:p>
    <w:p w14:paraId="0503920E" w14:textId="77777777" w:rsidR="00D445F0" w:rsidRPr="008B7F89" w:rsidRDefault="00D445F0" w:rsidP="00D445F0">
      <w:pPr>
        <w:pStyle w:val="Textkrper"/>
        <w:spacing w:before="223" w:line="360" w:lineRule="auto"/>
        <w:ind w:left="0" w:right="121"/>
        <w:rPr>
          <w:rFonts w:ascii="Arial" w:hAnsi="Arial" w:cs="Arial"/>
          <w:sz w:val="22"/>
          <w:szCs w:val="22"/>
        </w:rPr>
      </w:pPr>
      <w:r w:rsidRPr="008B7F89">
        <w:rPr>
          <w:rFonts w:ascii="Arial" w:hAnsi="Arial" w:cs="Arial"/>
          <w:sz w:val="22"/>
          <w:szCs w:val="22"/>
        </w:rPr>
        <w:t>Das Fach Biologie trägt zusammen mit den anderen naturwissenschaftlichen Fächern zur Ausbildung einer naturwissenschaftlichen Grundbildung (</w:t>
      </w:r>
      <w:proofErr w:type="gramStart"/>
      <w:r w:rsidRPr="008B7F89">
        <w:rPr>
          <w:rFonts w:ascii="Arial" w:hAnsi="Arial" w:cs="Arial"/>
          <w:sz w:val="22"/>
          <w:szCs w:val="22"/>
        </w:rPr>
        <w:t>Scientific Literacy</w:t>
      </w:r>
      <w:proofErr w:type="gramEnd"/>
      <w:r w:rsidRPr="008B7F89">
        <w:rPr>
          <w:rFonts w:ascii="Arial" w:hAnsi="Arial" w:cs="Arial"/>
          <w:sz w:val="22"/>
          <w:szCs w:val="22"/>
        </w:rPr>
        <w:t>) bei.</w:t>
      </w:r>
    </w:p>
    <w:p w14:paraId="7506DF53" w14:textId="77777777" w:rsidR="00D445F0" w:rsidRPr="008B7F89" w:rsidRDefault="00D445F0" w:rsidP="00D445F0">
      <w:pPr>
        <w:pStyle w:val="Textkrper"/>
        <w:spacing w:line="360" w:lineRule="auto"/>
        <w:ind w:left="0" w:right="111"/>
        <w:rPr>
          <w:rFonts w:ascii="Arial" w:hAnsi="Arial" w:cs="Arial"/>
          <w:sz w:val="22"/>
          <w:szCs w:val="22"/>
        </w:rPr>
      </w:pPr>
      <w:r w:rsidRPr="008B7F89">
        <w:rPr>
          <w:rFonts w:ascii="Arial" w:hAnsi="Arial" w:cs="Arial"/>
          <w:sz w:val="22"/>
          <w:szCs w:val="22"/>
        </w:rPr>
        <w:t>Dies beinhaltet die Kenntnis biologischen Grundlagenwissens, der Fachsprache, der Fachmethoden und Verfahrenstechniken, des Verst</w:t>
      </w:r>
      <w:r w:rsidRPr="008B7F89">
        <w:rPr>
          <w:rFonts w:ascii="Arial" w:hAnsi="Arial" w:cs="Arial"/>
          <w:sz w:val="22"/>
          <w:szCs w:val="22"/>
        </w:rPr>
        <w:t>e</w:t>
      </w:r>
      <w:r w:rsidRPr="008B7F89">
        <w:rPr>
          <w:rFonts w:ascii="Arial" w:hAnsi="Arial" w:cs="Arial"/>
          <w:sz w:val="22"/>
          <w:szCs w:val="22"/>
        </w:rPr>
        <w:t>hens der geschichtlichen Entstehung von E</w:t>
      </w:r>
      <w:r w:rsidRPr="008B7F89">
        <w:rPr>
          <w:rFonts w:ascii="Arial" w:hAnsi="Arial" w:cs="Arial"/>
          <w:sz w:val="22"/>
          <w:szCs w:val="22"/>
        </w:rPr>
        <w:t>r</w:t>
      </w:r>
      <w:r w:rsidRPr="008B7F89">
        <w:rPr>
          <w:rFonts w:ascii="Arial" w:hAnsi="Arial" w:cs="Arial"/>
          <w:sz w:val="22"/>
          <w:szCs w:val="22"/>
        </w:rPr>
        <w:t>kenntnissen u. Entwicklungen, der Methoden der Erkenntnisgewinnung und deren Grenzen. Basierend darauf wird die Befähigung erlangt, sich in der modernen, sich ständig verändern- den Gesellschaft neues Wissen in einem l</w:t>
      </w:r>
      <w:r w:rsidRPr="008B7F89">
        <w:rPr>
          <w:rFonts w:ascii="Arial" w:hAnsi="Arial" w:cs="Arial"/>
          <w:sz w:val="22"/>
          <w:szCs w:val="22"/>
        </w:rPr>
        <w:t>e</w:t>
      </w:r>
      <w:r w:rsidRPr="008B7F89">
        <w:rPr>
          <w:rFonts w:ascii="Arial" w:hAnsi="Arial" w:cs="Arial"/>
          <w:sz w:val="22"/>
          <w:szCs w:val="22"/>
        </w:rPr>
        <w:t>benslangen Lernprozess anzueignen, naturwisse</w:t>
      </w:r>
      <w:r w:rsidRPr="008B7F89">
        <w:rPr>
          <w:rFonts w:ascii="Arial" w:hAnsi="Arial" w:cs="Arial"/>
          <w:sz w:val="22"/>
          <w:szCs w:val="22"/>
        </w:rPr>
        <w:t>n</w:t>
      </w:r>
      <w:r w:rsidRPr="008B7F89">
        <w:rPr>
          <w:rFonts w:ascii="Arial" w:hAnsi="Arial" w:cs="Arial"/>
          <w:sz w:val="22"/>
          <w:szCs w:val="22"/>
        </w:rPr>
        <w:t>schaftliche Ideen zu verstehen, sich mit diesen kommunikativ auseinander zu setzen, eine eigene Meinung durch Bewertung der aktuellen Forschung zu bilden, sich mit ethischen Fragen auseinander zu setzen und</w:t>
      </w:r>
      <w:r>
        <w:rPr>
          <w:rFonts w:ascii="Arial" w:hAnsi="Arial" w:cs="Arial"/>
          <w:sz w:val="22"/>
          <w:szCs w:val="22"/>
        </w:rPr>
        <w:t xml:space="preserve"> selbst</w:t>
      </w:r>
      <w:r w:rsidRPr="008B7F89">
        <w:rPr>
          <w:rFonts w:ascii="Arial" w:hAnsi="Arial" w:cs="Arial"/>
          <w:sz w:val="22"/>
          <w:szCs w:val="22"/>
        </w:rPr>
        <w:t>b</w:t>
      </w:r>
      <w:r w:rsidRPr="008B7F89">
        <w:rPr>
          <w:rFonts w:ascii="Arial" w:hAnsi="Arial" w:cs="Arial"/>
          <w:sz w:val="22"/>
          <w:szCs w:val="22"/>
        </w:rPr>
        <w:t>e</w:t>
      </w:r>
      <w:r w:rsidRPr="008B7F89">
        <w:rPr>
          <w:rFonts w:ascii="Arial" w:hAnsi="Arial" w:cs="Arial"/>
          <w:sz w:val="22"/>
          <w:szCs w:val="22"/>
        </w:rPr>
        <w:t>stimmt individuelle Entscheidungen zu treffen und nach ihnen zu handeln. Eine besondere Relevanz haben dabei die Nutzung von und der Umgang mit digitalen Medien. Die Anwendung digitaler Medien soll an geeigneter Stelle verstärkt in den Biologieunterricht einfließen. Dadurch ist eine Mitgestaltung der persönlichen Leben</w:t>
      </w:r>
      <w:r w:rsidRPr="008B7F89">
        <w:rPr>
          <w:rFonts w:ascii="Arial" w:hAnsi="Arial" w:cs="Arial"/>
          <w:sz w:val="22"/>
          <w:szCs w:val="22"/>
        </w:rPr>
        <w:t>s</w:t>
      </w:r>
      <w:r w:rsidRPr="008B7F89">
        <w:rPr>
          <w:rFonts w:ascii="Arial" w:hAnsi="Arial" w:cs="Arial"/>
          <w:sz w:val="22"/>
          <w:szCs w:val="22"/>
        </w:rPr>
        <w:t xml:space="preserve">bedingungen im Sinne nachhaltiger Entwicklung möglich. Außerdem kann dadurch eine Grundlage für eine Tätigkeit in einem naturwissenschaftlichen Arbeitsfeld geschaffen werden. Dabei </w:t>
      </w:r>
      <w:r>
        <w:rPr>
          <w:rFonts w:ascii="Arial" w:hAnsi="Arial" w:cs="Arial"/>
          <w:sz w:val="22"/>
          <w:szCs w:val="22"/>
        </w:rPr>
        <w:t>soll besonder</w:t>
      </w:r>
      <w:r w:rsidRPr="008B7F89">
        <w:rPr>
          <w:rFonts w:ascii="Arial" w:hAnsi="Arial" w:cs="Arial"/>
          <w:sz w:val="22"/>
          <w:szCs w:val="22"/>
        </w:rPr>
        <w:t>s ein Augenmerk auf den kritischen und reflektierten Umgang mit mode</w:t>
      </w:r>
      <w:r w:rsidRPr="008B7F89">
        <w:rPr>
          <w:rFonts w:ascii="Arial" w:hAnsi="Arial" w:cs="Arial"/>
          <w:sz w:val="22"/>
          <w:szCs w:val="22"/>
        </w:rPr>
        <w:t>r</w:t>
      </w:r>
      <w:r w:rsidRPr="008B7F89">
        <w:rPr>
          <w:rFonts w:ascii="Arial" w:hAnsi="Arial" w:cs="Arial"/>
          <w:sz w:val="22"/>
          <w:szCs w:val="22"/>
        </w:rPr>
        <w:t xml:space="preserve">nen Medien gelegt werden. </w:t>
      </w:r>
    </w:p>
    <w:p w14:paraId="23B274DB" w14:textId="77777777" w:rsidR="00D445F0" w:rsidRDefault="00D445F0" w:rsidP="00D445F0">
      <w:pPr>
        <w:pStyle w:val="Textkrper"/>
        <w:spacing w:before="1" w:line="360" w:lineRule="auto"/>
        <w:ind w:left="0"/>
        <w:rPr>
          <w:rFonts w:ascii="Arial" w:hAnsi="Arial" w:cs="Arial"/>
          <w:sz w:val="22"/>
          <w:szCs w:val="22"/>
        </w:rPr>
      </w:pPr>
      <w:r w:rsidRPr="008B7F89">
        <w:rPr>
          <w:rFonts w:ascii="Arial" w:hAnsi="Arial" w:cs="Arial"/>
          <w:sz w:val="22"/>
          <w:szCs w:val="22"/>
        </w:rPr>
        <w:t>Im Fach Biologie wird ein Selbst- und Weltverständnis wechselseitiger Abhängigkeit von Mensch u. Umwelt entwickelt. Der Mensch begreift sich als Teil aller Lebewesen, aber auch Gestalter der Natur und lernt dadurch einen verantwortungsvollen Umgang mit der Natur zur Erha</w:t>
      </w:r>
      <w:r w:rsidRPr="008B7F89">
        <w:rPr>
          <w:rFonts w:ascii="Arial" w:hAnsi="Arial" w:cs="Arial"/>
          <w:sz w:val="22"/>
          <w:szCs w:val="22"/>
        </w:rPr>
        <w:t>l</w:t>
      </w:r>
      <w:r w:rsidRPr="008B7F89">
        <w:rPr>
          <w:rFonts w:ascii="Arial" w:hAnsi="Arial" w:cs="Arial"/>
          <w:sz w:val="22"/>
          <w:szCs w:val="22"/>
        </w:rPr>
        <w:t>tung der biologischen Vielfalt (Umwelterziehung</w:t>
      </w:r>
      <w:proofErr w:type="gramStart"/>
      <w:r w:rsidRPr="008B7F89">
        <w:rPr>
          <w:rFonts w:ascii="Arial" w:hAnsi="Arial" w:cs="Arial"/>
          <w:sz w:val="22"/>
          <w:szCs w:val="22"/>
        </w:rPr>
        <w:t>) als</w:t>
      </w:r>
      <w:proofErr w:type="gramEnd"/>
      <w:r w:rsidRPr="008B7F89">
        <w:rPr>
          <w:rFonts w:ascii="Arial" w:hAnsi="Arial" w:cs="Arial"/>
          <w:sz w:val="22"/>
          <w:szCs w:val="22"/>
        </w:rPr>
        <w:t xml:space="preserve"> auch die Wertschätzung anderer Menschen und des eigenen Körpers (Sexual-, G</w:t>
      </w:r>
      <w:r w:rsidRPr="008B7F89">
        <w:rPr>
          <w:rFonts w:ascii="Arial" w:hAnsi="Arial" w:cs="Arial"/>
          <w:sz w:val="22"/>
          <w:szCs w:val="22"/>
        </w:rPr>
        <w:t>e</w:t>
      </w:r>
      <w:r w:rsidRPr="008B7F89">
        <w:rPr>
          <w:rFonts w:ascii="Arial" w:hAnsi="Arial" w:cs="Arial"/>
          <w:sz w:val="22"/>
          <w:szCs w:val="22"/>
        </w:rPr>
        <w:t>sundheits- und Verkehrserziehung).</w:t>
      </w:r>
      <w:r>
        <w:rPr>
          <w:rFonts w:ascii="Arial" w:hAnsi="Arial" w:cs="Arial"/>
          <w:sz w:val="22"/>
          <w:szCs w:val="22"/>
        </w:rPr>
        <w:t xml:space="preserve"> </w:t>
      </w:r>
    </w:p>
    <w:p w14:paraId="1039B939" w14:textId="77777777" w:rsidR="00D445F0" w:rsidRPr="008B7F89" w:rsidRDefault="00D445F0" w:rsidP="00D445F0">
      <w:pPr>
        <w:pStyle w:val="Textkrper"/>
        <w:spacing w:before="1" w:line="360" w:lineRule="auto"/>
        <w:ind w:left="0"/>
        <w:rPr>
          <w:rFonts w:ascii="Arial" w:hAnsi="Arial" w:cs="Arial"/>
          <w:sz w:val="22"/>
          <w:szCs w:val="22"/>
        </w:rPr>
      </w:pPr>
      <w:r w:rsidRPr="008B7F89">
        <w:rPr>
          <w:rFonts w:ascii="Arial" w:hAnsi="Arial" w:cs="Arial"/>
          <w:sz w:val="22"/>
          <w:szCs w:val="22"/>
        </w:rPr>
        <w:t>Daneben werden allgemeine Kompetenzen wie problemlösende Denk- und Lernstrategien und kommunikative und soziale Kompetenzen vermittelt.</w:t>
      </w:r>
      <w:r>
        <w:rPr>
          <w:rFonts w:ascii="Arial" w:hAnsi="Arial" w:cs="Arial"/>
          <w:sz w:val="22"/>
          <w:szCs w:val="22"/>
        </w:rPr>
        <w:t xml:space="preserve"> Medienkompetenz und Verbraucherbildung </w:t>
      </w:r>
      <w:r w:rsidRPr="008B7F89">
        <w:rPr>
          <w:rFonts w:ascii="Arial" w:hAnsi="Arial" w:cs="Arial"/>
          <w:sz w:val="22"/>
          <w:szCs w:val="22"/>
        </w:rPr>
        <w:t xml:space="preserve">sind </w:t>
      </w:r>
      <w:r>
        <w:rPr>
          <w:rFonts w:ascii="Arial" w:hAnsi="Arial" w:cs="Arial"/>
          <w:sz w:val="22"/>
          <w:szCs w:val="22"/>
        </w:rPr>
        <w:t xml:space="preserve">heute besonders wichtig, sie sind </w:t>
      </w:r>
      <w:r w:rsidRPr="008B7F89">
        <w:rPr>
          <w:rFonts w:ascii="Arial" w:hAnsi="Arial" w:cs="Arial"/>
          <w:sz w:val="22"/>
          <w:szCs w:val="22"/>
        </w:rPr>
        <w:t>in der Spalte „</w:t>
      </w:r>
      <w:r w:rsidRPr="00B60CC4">
        <w:rPr>
          <w:rFonts w:ascii="Arial" w:hAnsi="Arial" w:cs="Arial"/>
          <w:i/>
          <w:sz w:val="22"/>
          <w:szCs w:val="22"/>
        </w:rPr>
        <w:t>Weitere Vereinbarungen</w:t>
      </w:r>
      <w:r w:rsidRPr="008B7F89">
        <w:rPr>
          <w:rFonts w:ascii="Arial" w:hAnsi="Arial" w:cs="Arial"/>
          <w:sz w:val="22"/>
          <w:szCs w:val="22"/>
        </w:rPr>
        <w:t>“ au</w:t>
      </w:r>
      <w:r w:rsidRPr="008B7F89">
        <w:rPr>
          <w:rFonts w:ascii="Arial" w:hAnsi="Arial" w:cs="Arial"/>
          <w:sz w:val="22"/>
          <w:szCs w:val="22"/>
        </w:rPr>
        <w:t>s</w:t>
      </w:r>
      <w:r w:rsidRPr="008B7F89">
        <w:rPr>
          <w:rFonts w:ascii="Arial" w:hAnsi="Arial" w:cs="Arial"/>
          <w:sz w:val="22"/>
          <w:szCs w:val="22"/>
        </w:rPr>
        <w:t>gewiesen.</w:t>
      </w:r>
    </w:p>
    <w:p w14:paraId="32736F5D" w14:textId="77777777" w:rsidR="00D445F0" w:rsidRDefault="00D445F0" w:rsidP="00D445F0">
      <w:pPr>
        <w:pStyle w:val="Textkrper"/>
        <w:spacing w:line="360" w:lineRule="auto"/>
        <w:ind w:left="0"/>
        <w:rPr>
          <w:rFonts w:ascii="Arial" w:hAnsi="Arial" w:cs="Arial"/>
          <w:sz w:val="22"/>
          <w:szCs w:val="22"/>
        </w:rPr>
      </w:pPr>
    </w:p>
    <w:p w14:paraId="11840686" w14:textId="77777777" w:rsidR="00D445F0" w:rsidRDefault="00D445F0" w:rsidP="00D445F0">
      <w:pPr>
        <w:pStyle w:val="berschrift4"/>
        <w:spacing w:before="0" w:after="0" w:line="240" w:lineRule="auto"/>
        <w:jc w:val="left"/>
        <w:rPr>
          <w:i w:val="0"/>
          <w:sz w:val="24"/>
          <w:szCs w:val="24"/>
        </w:rPr>
      </w:pPr>
      <w:r w:rsidRPr="00F73F47">
        <w:rPr>
          <w:i w:val="0"/>
          <w:sz w:val="24"/>
          <w:szCs w:val="24"/>
        </w:rPr>
        <w:lastRenderedPageBreak/>
        <w:t>Übersicht über die Unterrichtsvorhaben</w:t>
      </w:r>
    </w:p>
    <w:p w14:paraId="41C1DEC3" w14:textId="77777777" w:rsidR="00E952F6" w:rsidRPr="00280833" w:rsidRDefault="00E952F6" w:rsidP="00E952F6">
      <w:pPr>
        <w:rPr>
          <w:rFonts w:cs="Arial"/>
          <w:b/>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483"/>
        <w:gridCol w:w="3484"/>
        <w:gridCol w:w="3548"/>
        <w:gridCol w:w="3419"/>
      </w:tblGrid>
      <w:tr w:rsidR="00E952F6" w:rsidRPr="00F73F47" w14:paraId="19337FAD" w14:textId="77777777" w:rsidTr="00D71A16">
        <w:trPr>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458BA486" w14:textId="77777777" w:rsidR="00E952F6" w:rsidRPr="00F73F47" w:rsidRDefault="00E952F6" w:rsidP="00D71A16">
            <w:pPr>
              <w:spacing w:before="160" w:after="160" w:line="240" w:lineRule="auto"/>
              <w:jc w:val="center"/>
              <w:rPr>
                <w:rFonts w:eastAsia="Times New Roman" w:cs="Arial"/>
                <w:b/>
                <w:caps/>
                <w:sz w:val="20"/>
                <w:szCs w:val="20"/>
                <w:lang w:eastAsia="de-DE"/>
              </w:rPr>
            </w:pPr>
            <w:r w:rsidRPr="00F73F47">
              <w:rPr>
                <w:rFonts w:eastAsia="Times New Roman" w:cs="Arial"/>
                <w:b/>
                <w:caps/>
                <w:sz w:val="20"/>
                <w:szCs w:val="20"/>
                <w:lang w:eastAsia="de-DE"/>
              </w:rPr>
              <w:t xml:space="preserve">Jahrgangsstufe 5 </w:t>
            </w:r>
          </w:p>
        </w:tc>
      </w:tr>
      <w:tr w:rsidR="00E952F6" w:rsidRPr="00F73F47" w14:paraId="01EB515E" w14:textId="77777777" w:rsidTr="00D71A16">
        <w:trPr>
          <w:trHeight w:val="985"/>
          <w:tblHeader/>
        </w:trPr>
        <w:tc>
          <w:tcPr>
            <w:tcW w:w="1250" w:type="pct"/>
            <w:tcBorders>
              <w:top w:val="single" w:sz="12" w:space="0" w:color="00000A"/>
              <w:left w:val="single" w:sz="12" w:space="0" w:color="00000A"/>
              <w:bottom w:val="single" w:sz="12" w:space="0" w:color="00000A"/>
              <w:right w:val="single" w:sz="4" w:space="0" w:color="00000A"/>
            </w:tcBorders>
            <w:shd w:val="clear" w:color="auto" w:fill="D9D9D9" w:themeFill="background1" w:themeFillShade="D9"/>
            <w:vAlign w:val="center"/>
            <w:hideMark/>
          </w:tcPr>
          <w:p w14:paraId="67B5BEE7"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Unterrichtsvorhaben</w:t>
            </w:r>
          </w:p>
        </w:tc>
        <w:tc>
          <w:tcPr>
            <w:tcW w:w="1250" w:type="pct"/>
            <w:tcBorders>
              <w:top w:val="single" w:sz="12" w:space="0" w:color="00000A"/>
              <w:left w:val="single" w:sz="4" w:space="0" w:color="00000A"/>
              <w:bottom w:val="single" w:sz="12" w:space="0" w:color="00000A"/>
              <w:right w:val="single" w:sz="4" w:space="0" w:color="00000A"/>
            </w:tcBorders>
            <w:shd w:val="clear" w:color="auto" w:fill="D9D9D9" w:themeFill="background1" w:themeFillShade="D9"/>
            <w:vAlign w:val="center"/>
            <w:hideMark/>
          </w:tcPr>
          <w:p w14:paraId="42698074"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Inhaltsfelder</w:t>
            </w:r>
            <w:r w:rsidRPr="00F73F47">
              <w:rPr>
                <w:rFonts w:eastAsia="Times New Roman" w:cs="Arial"/>
                <w:b/>
                <w:sz w:val="20"/>
                <w:szCs w:val="20"/>
                <w:lang w:eastAsia="de-DE"/>
              </w:rPr>
              <w:br/>
            </w:r>
            <w:r w:rsidRPr="00F73F47">
              <w:rPr>
                <w:rFonts w:eastAsia="Times New Roman" w:cs="Arial"/>
                <w:sz w:val="20"/>
                <w:szCs w:val="20"/>
                <w:lang w:eastAsia="de-DE"/>
              </w:rPr>
              <w:t xml:space="preserve">Inhaltliche </w:t>
            </w:r>
            <w:r>
              <w:rPr>
                <w:rFonts w:eastAsia="Times New Roman" w:cs="Arial"/>
                <w:sz w:val="20"/>
                <w:szCs w:val="20"/>
                <w:lang w:eastAsia="de-DE"/>
              </w:rPr>
              <w:t>Aspekte</w:t>
            </w:r>
          </w:p>
        </w:tc>
        <w:tc>
          <w:tcPr>
            <w:tcW w:w="1273" w:type="pct"/>
            <w:tcBorders>
              <w:top w:val="single" w:sz="12" w:space="0" w:color="00000A"/>
              <w:left w:val="single" w:sz="4" w:space="0" w:color="00000A"/>
              <w:bottom w:val="single" w:sz="12" w:space="0" w:color="00000A"/>
              <w:right w:val="single" w:sz="4" w:space="0" w:color="00000A"/>
            </w:tcBorders>
            <w:shd w:val="clear" w:color="auto" w:fill="D9D9D9" w:themeFill="background1" w:themeFillShade="D9"/>
            <w:vAlign w:val="center"/>
            <w:hideMark/>
          </w:tcPr>
          <w:p w14:paraId="6471C87E"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Schwerpunkte der</w:t>
            </w:r>
          </w:p>
          <w:p w14:paraId="7C256841"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Kompetenzentwicklung</w:t>
            </w:r>
          </w:p>
        </w:tc>
        <w:tc>
          <w:tcPr>
            <w:tcW w:w="1227" w:type="pct"/>
            <w:tcBorders>
              <w:top w:val="single" w:sz="12" w:space="0" w:color="00000A"/>
              <w:left w:val="single" w:sz="4" w:space="0" w:color="00000A"/>
              <w:bottom w:val="single" w:sz="12" w:space="0" w:color="00000A"/>
              <w:right w:val="single" w:sz="12" w:space="0" w:color="00000A"/>
            </w:tcBorders>
            <w:shd w:val="clear" w:color="auto" w:fill="D9D9D9" w:themeFill="background1" w:themeFillShade="D9"/>
            <w:vAlign w:val="center"/>
            <w:hideMark/>
          </w:tcPr>
          <w:p w14:paraId="421D87B0"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Weitere Vereinbarungen</w:t>
            </w:r>
          </w:p>
        </w:tc>
      </w:tr>
      <w:tr w:rsidR="00E952F6" w:rsidRPr="00F73F47" w14:paraId="7F931D7D" w14:textId="77777777" w:rsidTr="00D71A16">
        <w:trPr>
          <w:trHeight w:val="1750"/>
        </w:trPr>
        <w:tc>
          <w:tcPr>
            <w:tcW w:w="1250" w:type="pct"/>
            <w:tcBorders>
              <w:top w:val="single" w:sz="12" w:space="0" w:color="00000A"/>
              <w:left w:val="single" w:sz="4" w:space="0" w:color="00000A"/>
              <w:bottom w:val="single" w:sz="6" w:space="0" w:color="00000A"/>
              <w:right w:val="single" w:sz="4" w:space="0" w:color="00000A"/>
            </w:tcBorders>
          </w:tcPr>
          <w:p w14:paraId="3B9D423D" w14:textId="77777777" w:rsidR="00E952F6" w:rsidRPr="00F73F47" w:rsidRDefault="00E952F6" w:rsidP="00D71A16">
            <w:pPr>
              <w:spacing w:before="120" w:after="120" w:line="240" w:lineRule="auto"/>
              <w:rPr>
                <w:rFonts w:eastAsia="Times New Roman" w:cs="Arial"/>
                <w:b/>
                <w:sz w:val="20"/>
                <w:szCs w:val="20"/>
                <w:lang w:eastAsia="de-DE"/>
              </w:rPr>
            </w:pPr>
            <w:r w:rsidRPr="00F73F47">
              <w:rPr>
                <w:rFonts w:eastAsia="Times New Roman" w:cs="Arial"/>
                <w:b/>
                <w:sz w:val="20"/>
                <w:szCs w:val="20"/>
                <w:lang w:eastAsia="de-DE"/>
              </w:rPr>
              <w:t xml:space="preserve">UV 5.1: </w:t>
            </w:r>
            <w:r w:rsidRPr="00F73F47">
              <w:rPr>
                <w:rFonts w:eastAsia="Times New Roman" w:cs="Arial"/>
                <w:b/>
                <w:sz w:val="20"/>
                <w:szCs w:val="20"/>
                <w:lang w:eastAsia="de-DE"/>
              </w:rPr>
              <w:br/>
              <w:t>Die Biologie erforscht das Leben</w:t>
            </w:r>
            <w:r w:rsidRPr="00F73F47">
              <w:rPr>
                <w:rFonts w:eastAsia="Times New Roman" w:cs="Arial"/>
                <w:b/>
                <w:sz w:val="20"/>
                <w:szCs w:val="20"/>
                <w:lang w:eastAsia="de-DE"/>
              </w:rPr>
              <w:br/>
            </w:r>
            <w:r w:rsidRPr="00F73F47">
              <w:rPr>
                <w:rFonts w:eastAsia="Times New Roman" w:cs="Arial"/>
                <w:b/>
                <w:sz w:val="20"/>
                <w:szCs w:val="20"/>
                <w:lang w:eastAsia="de-DE"/>
              </w:rPr>
              <w:br/>
            </w:r>
            <w:r w:rsidRPr="00F73F47">
              <w:rPr>
                <w:rFonts w:eastAsia="Times New Roman" w:cs="Arial"/>
                <w:i/>
                <w:sz w:val="20"/>
                <w:szCs w:val="20"/>
                <w:lang w:eastAsia="de-DE"/>
              </w:rPr>
              <w:t>Welche Merkmale haben alle Lebew</w:t>
            </w:r>
            <w:r w:rsidRPr="00F73F47">
              <w:rPr>
                <w:rFonts w:eastAsia="Times New Roman" w:cs="Arial"/>
                <w:i/>
                <w:sz w:val="20"/>
                <w:szCs w:val="20"/>
                <w:lang w:eastAsia="de-DE"/>
              </w:rPr>
              <w:t>e</w:t>
            </w:r>
            <w:r w:rsidRPr="00F73F47">
              <w:rPr>
                <w:rFonts w:eastAsia="Times New Roman" w:cs="Arial"/>
                <w:i/>
                <w:sz w:val="20"/>
                <w:szCs w:val="20"/>
                <w:lang w:eastAsia="de-DE"/>
              </w:rPr>
              <w:t>sen gemeinsam?</w:t>
            </w:r>
          </w:p>
          <w:p w14:paraId="1B02F5C2" w14:textId="77777777" w:rsidR="00E952F6" w:rsidRPr="00F73F47" w:rsidRDefault="00E952F6" w:rsidP="00D71A16">
            <w:pPr>
              <w:spacing w:before="100" w:after="100" w:line="240" w:lineRule="auto"/>
              <w:rPr>
                <w:rFonts w:eastAsia="Times New Roman" w:cs="Arial"/>
                <w:sz w:val="20"/>
                <w:szCs w:val="20"/>
                <w:lang w:eastAsia="de-DE"/>
              </w:rPr>
            </w:pPr>
          </w:p>
          <w:p w14:paraId="5B9AC48E" w14:textId="77777777" w:rsidR="00E952F6" w:rsidRPr="00F73F47" w:rsidRDefault="00E952F6" w:rsidP="00D71A16">
            <w:pPr>
              <w:spacing w:before="100" w:after="100" w:line="240" w:lineRule="auto"/>
              <w:rPr>
                <w:rFonts w:eastAsia="Times New Roman" w:cs="Arial"/>
                <w:sz w:val="20"/>
                <w:szCs w:val="20"/>
                <w:lang w:eastAsia="de-DE"/>
              </w:rPr>
            </w:pPr>
          </w:p>
          <w:p w14:paraId="5B735473" w14:textId="77777777" w:rsidR="00E952F6" w:rsidRPr="00F73F47" w:rsidRDefault="00E952F6" w:rsidP="00D71A16">
            <w:pPr>
              <w:spacing w:before="100" w:after="100" w:line="240" w:lineRule="auto"/>
              <w:rPr>
                <w:rFonts w:eastAsia="Times New Roman" w:cs="Arial"/>
                <w:i/>
                <w:sz w:val="20"/>
                <w:szCs w:val="20"/>
                <w:lang w:eastAsia="de-DE"/>
              </w:rPr>
            </w:pPr>
            <w:r w:rsidRPr="00F73F47">
              <w:rPr>
                <w:rFonts w:eastAsia="Times New Roman" w:cs="Arial"/>
                <w:i/>
                <w:sz w:val="20"/>
                <w:szCs w:val="20"/>
                <w:lang w:eastAsia="de-DE"/>
              </w:rPr>
              <w:t>Wie gehen Wissenschaftlerinnen und Wissenschaftler bei der Erforschung der belebten Natur vor?</w:t>
            </w:r>
          </w:p>
          <w:p w14:paraId="727BA9F3" w14:textId="77777777" w:rsidR="00E952F6" w:rsidRPr="00F73F47" w:rsidRDefault="00E952F6" w:rsidP="00D71A16">
            <w:pPr>
              <w:spacing w:before="100" w:after="100" w:line="240" w:lineRule="auto"/>
              <w:rPr>
                <w:rFonts w:eastAsia="Times New Roman" w:cs="Arial"/>
                <w:i/>
                <w:sz w:val="20"/>
                <w:szCs w:val="20"/>
                <w:lang w:eastAsia="de-DE"/>
              </w:rPr>
            </w:pPr>
          </w:p>
          <w:p w14:paraId="0D33B7E1" w14:textId="77777777" w:rsidR="00E952F6" w:rsidRPr="00F73F47" w:rsidRDefault="00E952F6" w:rsidP="00D71A16">
            <w:pPr>
              <w:spacing w:after="120" w:line="240" w:lineRule="auto"/>
              <w:jc w:val="right"/>
              <w:rPr>
                <w:rFonts w:eastAsia="Times New Roman" w:cs="Arial"/>
                <w:sz w:val="20"/>
                <w:szCs w:val="20"/>
                <w:lang w:eastAsia="de-DE"/>
              </w:rPr>
            </w:pPr>
            <w:r w:rsidRPr="00F73F47">
              <w:rPr>
                <w:rFonts w:eastAsia="Times New Roman" w:cs="Arial"/>
                <w:sz w:val="20"/>
                <w:szCs w:val="20"/>
                <w:lang w:eastAsia="de-DE"/>
              </w:rPr>
              <w:t>ca. 10 Ustd.</w:t>
            </w:r>
          </w:p>
        </w:tc>
        <w:tc>
          <w:tcPr>
            <w:tcW w:w="1250" w:type="pct"/>
            <w:tcBorders>
              <w:top w:val="single" w:sz="12" w:space="0" w:color="00000A"/>
              <w:left w:val="single" w:sz="4" w:space="0" w:color="00000A"/>
              <w:bottom w:val="single" w:sz="6" w:space="0" w:color="00000A"/>
              <w:right w:val="single" w:sz="4" w:space="0" w:color="00000A"/>
            </w:tcBorders>
          </w:tcPr>
          <w:p w14:paraId="1421FC19" w14:textId="77777777" w:rsidR="00E952F6" w:rsidRPr="00F73F47" w:rsidRDefault="00E952F6" w:rsidP="00D71A16">
            <w:pPr>
              <w:pStyle w:val="Listenabsatz"/>
              <w:numPr>
                <w:ilvl w:val="0"/>
                <w:numId w:val="0"/>
              </w:numPr>
              <w:spacing w:before="120" w:after="100" w:afterAutospacing="1" w:line="240" w:lineRule="auto"/>
              <w:jc w:val="left"/>
              <w:rPr>
                <w:rFonts w:eastAsia="Times New Roman" w:cs="Arial"/>
                <w:b/>
                <w:sz w:val="20"/>
                <w:szCs w:val="20"/>
                <w:lang w:eastAsia="de-DE"/>
              </w:rPr>
            </w:pPr>
            <w:r w:rsidRPr="00F73F47">
              <w:rPr>
                <w:rFonts w:eastAsia="Times New Roman" w:cs="Arial"/>
                <w:b/>
                <w:sz w:val="20"/>
                <w:szCs w:val="20"/>
                <w:lang w:eastAsia="de-DE"/>
              </w:rPr>
              <w:t xml:space="preserve">IF1: </w:t>
            </w:r>
            <w:r w:rsidRPr="00F73F47">
              <w:rPr>
                <w:rFonts w:eastAsia="Times New Roman" w:cs="Arial"/>
                <w:b/>
                <w:sz w:val="20"/>
                <w:szCs w:val="20"/>
                <w:lang w:eastAsia="de-DE"/>
              </w:rPr>
              <w:br/>
              <w:t>Vielfalt und Angepasstheiten von Lebewesen</w:t>
            </w:r>
          </w:p>
          <w:p w14:paraId="76D0F7E3" w14:textId="77777777" w:rsidR="00E952F6" w:rsidRPr="00F73F47" w:rsidRDefault="00E952F6" w:rsidP="00D71A16">
            <w:pPr>
              <w:pStyle w:val="Listenabsatz"/>
              <w:numPr>
                <w:ilvl w:val="0"/>
                <w:numId w:val="0"/>
              </w:numPr>
              <w:spacing w:before="60" w:after="100" w:afterAutospacing="1" w:line="240" w:lineRule="auto"/>
              <w:jc w:val="left"/>
              <w:rPr>
                <w:rFonts w:eastAsia="Times New Roman" w:cs="Arial"/>
                <w:sz w:val="20"/>
                <w:szCs w:val="20"/>
                <w:lang w:eastAsia="de-DE"/>
              </w:rPr>
            </w:pPr>
          </w:p>
          <w:p w14:paraId="49C2B121" w14:textId="77777777" w:rsidR="00E952F6" w:rsidRPr="00F73F47" w:rsidRDefault="00E952F6" w:rsidP="00D71A16">
            <w:pPr>
              <w:pStyle w:val="Listenabsatz"/>
              <w:numPr>
                <w:ilvl w:val="0"/>
                <w:numId w:val="0"/>
              </w:numPr>
              <w:spacing w:before="60" w:after="100" w:afterAutospacing="1" w:line="240" w:lineRule="auto"/>
              <w:jc w:val="left"/>
              <w:rPr>
                <w:rFonts w:eastAsia="Times New Roman" w:cs="Arial"/>
                <w:sz w:val="20"/>
                <w:szCs w:val="20"/>
                <w:lang w:eastAsia="de-DE"/>
              </w:rPr>
            </w:pPr>
            <w:r w:rsidRPr="00F73F47">
              <w:rPr>
                <w:rFonts w:eastAsia="Times New Roman" w:cs="Arial"/>
                <w:sz w:val="20"/>
                <w:szCs w:val="20"/>
                <w:lang w:eastAsia="de-DE"/>
              </w:rPr>
              <w:t>Naturwissenschaft Biologie – Mer</w:t>
            </w:r>
            <w:r w:rsidRPr="00F73F47">
              <w:rPr>
                <w:rFonts w:eastAsia="Times New Roman" w:cs="Arial"/>
                <w:sz w:val="20"/>
                <w:szCs w:val="20"/>
                <w:lang w:eastAsia="de-DE"/>
              </w:rPr>
              <w:t>k</w:t>
            </w:r>
            <w:r w:rsidRPr="00F73F47">
              <w:rPr>
                <w:rFonts w:eastAsia="Times New Roman" w:cs="Arial"/>
                <w:sz w:val="20"/>
                <w:szCs w:val="20"/>
                <w:lang w:eastAsia="de-DE"/>
              </w:rPr>
              <w:t>male von Lebewesen</w:t>
            </w:r>
          </w:p>
          <w:p w14:paraId="4D122DF5" w14:textId="77777777" w:rsidR="00E952F6" w:rsidRPr="00F73F47" w:rsidRDefault="00E952F6" w:rsidP="00D71A16">
            <w:pPr>
              <w:pStyle w:val="Listenabsatz"/>
              <w:numPr>
                <w:ilvl w:val="0"/>
                <w:numId w:val="0"/>
              </w:numPr>
              <w:spacing w:before="60" w:after="100" w:afterAutospacing="1" w:line="240" w:lineRule="auto"/>
              <w:jc w:val="left"/>
              <w:rPr>
                <w:rFonts w:eastAsia="Times New Roman" w:cs="Arial"/>
                <w:sz w:val="20"/>
                <w:szCs w:val="20"/>
                <w:lang w:eastAsia="de-DE"/>
              </w:rPr>
            </w:pPr>
          </w:p>
          <w:p w14:paraId="4D79EA38"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Kennzeichen des Lebendigen</w:t>
            </w:r>
          </w:p>
          <w:p w14:paraId="591B347E"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Die Zelle als strukturelle Grun</w:t>
            </w:r>
            <w:r w:rsidRPr="00F73F47">
              <w:rPr>
                <w:rFonts w:cs="Arial"/>
                <w:color w:val="000000" w:themeColor="text1"/>
                <w:sz w:val="20"/>
                <w:szCs w:val="20"/>
              </w:rPr>
              <w:t>d</w:t>
            </w:r>
            <w:r w:rsidRPr="00F73F47">
              <w:rPr>
                <w:rFonts w:cs="Arial"/>
                <w:color w:val="000000" w:themeColor="text1"/>
                <w:sz w:val="20"/>
                <w:szCs w:val="20"/>
              </w:rPr>
              <w:t>einheit von Organismen</w:t>
            </w:r>
          </w:p>
          <w:p w14:paraId="03B9B0ED"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eastAsia="Times New Roman" w:cs="Arial"/>
                <w:sz w:val="20"/>
                <w:szCs w:val="20"/>
                <w:lang w:eastAsia="de-DE"/>
              </w:rPr>
            </w:pPr>
            <w:r w:rsidRPr="00F73F47">
              <w:rPr>
                <w:rFonts w:cs="Arial"/>
                <w:color w:val="000000" w:themeColor="text1"/>
                <w:sz w:val="20"/>
                <w:szCs w:val="20"/>
              </w:rPr>
              <w:t>Schritte der natur-wissenschaftlichen Erkenntni</w:t>
            </w:r>
            <w:r w:rsidRPr="00F73F47">
              <w:rPr>
                <w:rFonts w:cs="Arial"/>
                <w:color w:val="000000" w:themeColor="text1"/>
                <w:sz w:val="20"/>
                <w:szCs w:val="20"/>
              </w:rPr>
              <w:t>s</w:t>
            </w:r>
            <w:r w:rsidRPr="00F73F47">
              <w:rPr>
                <w:rFonts w:cs="Arial"/>
                <w:color w:val="000000" w:themeColor="text1"/>
                <w:sz w:val="20"/>
                <w:szCs w:val="20"/>
              </w:rPr>
              <w:t>gewinnung</w:t>
            </w:r>
          </w:p>
        </w:tc>
        <w:tc>
          <w:tcPr>
            <w:tcW w:w="1273" w:type="pct"/>
            <w:tcBorders>
              <w:top w:val="single" w:sz="12" w:space="0" w:color="00000A"/>
              <w:left w:val="single" w:sz="4" w:space="0" w:color="00000A"/>
              <w:bottom w:val="single" w:sz="6" w:space="0" w:color="00000A"/>
              <w:right w:val="single" w:sz="4" w:space="0" w:color="00000A"/>
            </w:tcBorders>
          </w:tcPr>
          <w:p w14:paraId="05C51DD6" w14:textId="77777777" w:rsidR="00E952F6" w:rsidRPr="00F73F47" w:rsidRDefault="00E952F6" w:rsidP="00D71A16">
            <w:pPr>
              <w:spacing w:before="120" w:line="240" w:lineRule="auto"/>
              <w:ind w:left="550" w:hanging="550"/>
              <w:rPr>
                <w:rFonts w:cs="Arial"/>
                <w:sz w:val="20"/>
                <w:szCs w:val="20"/>
              </w:rPr>
            </w:pPr>
            <w:r w:rsidRPr="00F73F47">
              <w:rPr>
                <w:rFonts w:cs="Arial"/>
                <w:sz w:val="20"/>
                <w:szCs w:val="20"/>
              </w:rPr>
              <w:t>UF3: Ordnung und Systematisierung</w:t>
            </w:r>
          </w:p>
          <w:p w14:paraId="761654E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sz w:val="20"/>
                <w:szCs w:val="20"/>
              </w:rPr>
              <w:t>Kriterien</w:t>
            </w:r>
            <w:r w:rsidRPr="00F73F47">
              <w:rPr>
                <w:rFonts w:cs="Arial"/>
                <w:color w:val="000000" w:themeColor="text1"/>
                <w:sz w:val="20"/>
                <w:szCs w:val="20"/>
              </w:rPr>
              <w:t xml:space="preserve"> anwenden</w:t>
            </w:r>
          </w:p>
          <w:p w14:paraId="51C36081" w14:textId="77777777" w:rsidR="00E952F6" w:rsidRPr="00F73F47" w:rsidRDefault="00E952F6" w:rsidP="00D71A16">
            <w:pPr>
              <w:spacing w:line="240" w:lineRule="auto"/>
              <w:rPr>
                <w:rFonts w:cs="Arial"/>
                <w:sz w:val="20"/>
                <w:szCs w:val="20"/>
              </w:rPr>
            </w:pPr>
          </w:p>
          <w:p w14:paraId="4F5A1F30" w14:textId="77777777" w:rsidR="00E952F6" w:rsidRPr="00F73F47" w:rsidRDefault="00E952F6" w:rsidP="00D71A16">
            <w:pPr>
              <w:spacing w:line="240" w:lineRule="auto"/>
              <w:ind w:left="407" w:hanging="407"/>
              <w:rPr>
                <w:rFonts w:cs="Arial"/>
                <w:sz w:val="20"/>
                <w:szCs w:val="20"/>
              </w:rPr>
            </w:pPr>
            <w:r w:rsidRPr="00F73F47">
              <w:rPr>
                <w:rFonts w:cs="Arial"/>
                <w:sz w:val="20"/>
                <w:szCs w:val="20"/>
              </w:rPr>
              <w:t>E2: Wahrnehmung und Beobachtung</w:t>
            </w:r>
          </w:p>
          <w:p w14:paraId="4F6B449C"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Einführung in das Mikroskopi</w:t>
            </w:r>
            <w:r w:rsidRPr="00F73F47">
              <w:rPr>
                <w:rFonts w:cs="Arial"/>
                <w:sz w:val="20"/>
                <w:szCs w:val="20"/>
              </w:rPr>
              <w:t>e</w:t>
            </w:r>
            <w:r w:rsidRPr="00F73F47">
              <w:rPr>
                <w:rFonts w:cs="Arial"/>
                <w:sz w:val="20"/>
                <w:szCs w:val="20"/>
              </w:rPr>
              <w:t>ren</w:t>
            </w:r>
          </w:p>
          <w:p w14:paraId="6133FC25" w14:textId="77777777" w:rsidR="00E952F6" w:rsidRPr="00F73F47" w:rsidRDefault="00E952F6" w:rsidP="00D71A16">
            <w:pPr>
              <w:spacing w:line="240" w:lineRule="auto"/>
              <w:rPr>
                <w:rFonts w:cs="Arial"/>
                <w:sz w:val="20"/>
                <w:szCs w:val="20"/>
              </w:rPr>
            </w:pPr>
          </w:p>
          <w:p w14:paraId="225D11BA" w14:textId="77777777" w:rsidR="00E952F6" w:rsidRPr="00F73F47" w:rsidRDefault="00E952F6" w:rsidP="00D71A16">
            <w:pPr>
              <w:spacing w:line="240" w:lineRule="auto"/>
              <w:ind w:left="407" w:hanging="407"/>
              <w:rPr>
                <w:rFonts w:cs="Arial"/>
                <w:sz w:val="20"/>
                <w:szCs w:val="20"/>
              </w:rPr>
            </w:pPr>
            <w:r w:rsidRPr="00F73F47">
              <w:rPr>
                <w:rFonts w:cs="Arial"/>
                <w:sz w:val="20"/>
                <w:szCs w:val="20"/>
              </w:rPr>
              <w:t>E7: Naturwissenschaftliches Denken und Arbeiten</w:t>
            </w:r>
          </w:p>
          <w:p w14:paraId="677DD0D4"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Einführung an einem einfachen Experiment</w:t>
            </w:r>
          </w:p>
          <w:p w14:paraId="60C1410F" w14:textId="77777777" w:rsidR="00E952F6" w:rsidRPr="00F73F47" w:rsidRDefault="00E952F6" w:rsidP="00D71A16">
            <w:pPr>
              <w:spacing w:line="240" w:lineRule="auto"/>
              <w:rPr>
                <w:rFonts w:cs="Arial"/>
                <w:sz w:val="20"/>
                <w:szCs w:val="20"/>
              </w:rPr>
            </w:pPr>
          </w:p>
          <w:p w14:paraId="70E9D9CD" w14:textId="77777777" w:rsidR="00E952F6" w:rsidRPr="00F73F47" w:rsidRDefault="00E952F6" w:rsidP="00D71A16">
            <w:pPr>
              <w:spacing w:line="240" w:lineRule="auto"/>
              <w:rPr>
                <w:rFonts w:cs="Arial"/>
                <w:sz w:val="20"/>
                <w:szCs w:val="20"/>
              </w:rPr>
            </w:pPr>
            <w:r w:rsidRPr="00F73F47">
              <w:rPr>
                <w:rFonts w:cs="Arial"/>
                <w:sz w:val="20"/>
                <w:szCs w:val="20"/>
              </w:rPr>
              <w:t>K1: Dokumentation</w:t>
            </w:r>
          </w:p>
          <w:p w14:paraId="56558941"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Heftführung</w:t>
            </w:r>
          </w:p>
          <w:p w14:paraId="2A7F5F27" w14:textId="77777777" w:rsidR="00E952F6" w:rsidRPr="00F73F47" w:rsidRDefault="00E952F6" w:rsidP="00E952F6">
            <w:pPr>
              <w:pStyle w:val="Listenabsatz"/>
              <w:numPr>
                <w:ilvl w:val="0"/>
                <w:numId w:val="3"/>
              </w:numPr>
              <w:spacing w:after="12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einfaches Protokoll</w:t>
            </w:r>
          </w:p>
        </w:tc>
        <w:tc>
          <w:tcPr>
            <w:tcW w:w="1227" w:type="pct"/>
            <w:tcBorders>
              <w:top w:val="single" w:sz="12" w:space="0" w:color="00000A"/>
              <w:left w:val="single" w:sz="4" w:space="0" w:color="00000A"/>
              <w:bottom w:val="single" w:sz="6" w:space="0" w:color="00000A"/>
              <w:right w:val="single" w:sz="4" w:space="0" w:color="00000A"/>
            </w:tcBorders>
          </w:tcPr>
          <w:p w14:paraId="73721B27" w14:textId="77777777" w:rsidR="00E952F6" w:rsidRPr="00F73F47" w:rsidRDefault="00E952F6" w:rsidP="00D71A16">
            <w:pPr>
              <w:spacing w:before="120" w:line="240" w:lineRule="auto"/>
              <w:rPr>
                <w:rFonts w:eastAsia="Times New Roman" w:cs="Arial"/>
                <w:i/>
                <w:color w:val="984806" w:themeColor="accent6" w:themeShade="80"/>
                <w:sz w:val="20"/>
                <w:szCs w:val="20"/>
                <w:lang w:eastAsia="de-DE"/>
              </w:rPr>
            </w:pPr>
            <w:r w:rsidRPr="00F73F47">
              <w:rPr>
                <w:rFonts w:eastAsia="Times New Roman" w:cs="Arial"/>
                <w:i/>
                <w:color w:val="984806" w:themeColor="accent6" w:themeShade="80"/>
                <w:sz w:val="20"/>
                <w:szCs w:val="20"/>
                <w:lang w:eastAsia="de-DE"/>
              </w:rPr>
              <w:t>…</w:t>
            </w:r>
            <w:r w:rsidRPr="00F73F47">
              <w:rPr>
                <w:rFonts w:eastAsia="Times New Roman" w:cs="Arial"/>
                <w:i/>
                <w:sz w:val="20"/>
                <w:szCs w:val="20"/>
                <w:lang w:eastAsia="de-DE"/>
              </w:rPr>
              <w:t>zur Schwerpunktsetzung</w:t>
            </w:r>
          </w:p>
          <w:p w14:paraId="7B88AC03"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Einführung des Zellbegriffs über Einze</w:t>
            </w:r>
            <w:r w:rsidRPr="00F73F47">
              <w:rPr>
                <w:rFonts w:eastAsia="Times New Roman" w:cs="Arial"/>
                <w:sz w:val="20"/>
                <w:szCs w:val="20"/>
                <w:lang w:eastAsia="de-DE"/>
              </w:rPr>
              <w:t>l</w:t>
            </w:r>
            <w:r w:rsidRPr="00F73F47">
              <w:rPr>
                <w:rFonts w:eastAsia="Times New Roman" w:cs="Arial"/>
                <w:sz w:val="20"/>
                <w:szCs w:val="20"/>
                <w:lang w:eastAsia="de-DE"/>
              </w:rPr>
              <w:t>ler</w:t>
            </w:r>
          </w:p>
          <w:p w14:paraId="453BF13E"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einfachste Präparate ohne Präparat</w:t>
            </w:r>
            <w:r w:rsidRPr="00F73F47">
              <w:rPr>
                <w:rFonts w:eastAsia="Times New Roman" w:cs="Arial"/>
                <w:sz w:val="20"/>
                <w:szCs w:val="20"/>
                <w:lang w:eastAsia="de-DE"/>
              </w:rPr>
              <w:t>i</w:t>
            </w:r>
            <w:r w:rsidRPr="00F73F47">
              <w:rPr>
                <w:rFonts w:eastAsia="Times New Roman" w:cs="Arial"/>
                <w:sz w:val="20"/>
                <w:szCs w:val="20"/>
                <w:lang w:eastAsia="de-DE"/>
              </w:rPr>
              <w:t>onstechnik</w:t>
            </w:r>
          </w:p>
          <w:p w14:paraId="27A29EA2" w14:textId="77777777" w:rsidR="00E952F6" w:rsidRPr="00F73F47" w:rsidRDefault="00E952F6" w:rsidP="00D71A16">
            <w:pPr>
              <w:spacing w:before="60" w:after="60" w:line="240" w:lineRule="auto"/>
              <w:ind w:left="360" w:hanging="360"/>
              <w:rPr>
                <w:rFonts w:eastAsia="Times New Roman" w:cs="Arial"/>
                <w:sz w:val="20"/>
                <w:szCs w:val="20"/>
                <w:lang w:eastAsia="de-DE"/>
              </w:rPr>
            </w:pPr>
          </w:p>
          <w:p w14:paraId="24AC6ECA"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i/>
                <w:sz w:val="20"/>
                <w:szCs w:val="20"/>
                <w:lang w:eastAsia="de-DE"/>
              </w:rPr>
              <w:t>…zur Vernetzung</w:t>
            </w:r>
          </w:p>
          <w:p w14:paraId="06230F3B"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 Mikroskopieren in IF2 Mensch und Gesundheit und IF4 Ökologie</w:t>
            </w:r>
          </w:p>
          <w:p w14:paraId="0A0C07BB" w14:textId="77777777" w:rsidR="00E952F6" w:rsidRPr="00F73F47" w:rsidRDefault="00E952F6" w:rsidP="00D71A16">
            <w:pPr>
              <w:spacing w:before="60" w:after="60" w:line="240" w:lineRule="auto"/>
              <w:rPr>
                <w:rFonts w:eastAsia="Times New Roman" w:cs="Arial"/>
                <w:sz w:val="20"/>
                <w:szCs w:val="20"/>
                <w:lang w:eastAsia="de-DE"/>
              </w:rPr>
            </w:pPr>
          </w:p>
          <w:p w14:paraId="0A913461" w14:textId="77777777" w:rsidR="00E952F6" w:rsidRPr="00F73F47" w:rsidRDefault="00E952F6" w:rsidP="00D71A16">
            <w:pPr>
              <w:spacing w:before="60" w:after="60" w:line="240" w:lineRule="auto"/>
              <w:ind w:left="113" w:firstLine="36"/>
              <w:rPr>
                <w:rFonts w:eastAsia="Times New Roman" w:cs="Arial"/>
                <w:sz w:val="20"/>
                <w:szCs w:val="20"/>
                <w:lang w:eastAsia="de-DE"/>
              </w:rPr>
            </w:pPr>
          </w:p>
        </w:tc>
      </w:tr>
      <w:tr w:rsidR="00E952F6" w:rsidRPr="00F73F47" w14:paraId="1C075984"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49DF43B7" w14:textId="77777777" w:rsidR="00E952F6" w:rsidRPr="00F73F47" w:rsidRDefault="00E952F6" w:rsidP="00D71A16">
            <w:pPr>
              <w:spacing w:before="120" w:after="100" w:line="240" w:lineRule="auto"/>
              <w:rPr>
                <w:rFonts w:eastAsia="Times New Roman" w:cs="Arial"/>
                <w:b/>
                <w:sz w:val="20"/>
                <w:szCs w:val="20"/>
                <w:lang w:eastAsia="de-DE"/>
              </w:rPr>
            </w:pPr>
            <w:r w:rsidRPr="00F73F47">
              <w:rPr>
                <w:rFonts w:eastAsia="Times New Roman" w:cs="Arial"/>
                <w:b/>
                <w:sz w:val="20"/>
                <w:szCs w:val="20"/>
                <w:lang w:eastAsia="de-DE"/>
              </w:rPr>
              <w:t>UV 5.2:</w:t>
            </w:r>
            <w:r w:rsidRPr="00F73F47">
              <w:rPr>
                <w:rFonts w:eastAsia="Times New Roman" w:cs="Arial"/>
                <w:b/>
                <w:sz w:val="20"/>
                <w:szCs w:val="20"/>
                <w:lang w:eastAsia="de-DE"/>
              </w:rPr>
              <w:br/>
              <w:t>Wirbeltiere in meiner Umgebung</w:t>
            </w:r>
          </w:p>
          <w:p w14:paraId="15358E56" w14:textId="77777777" w:rsidR="00E952F6" w:rsidRPr="00F73F47" w:rsidRDefault="00E952F6" w:rsidP="00D71A16">
            <w:pPr>
              <w:spacing w:before="100" w:after="100" w:line="240" w:lineRule="auto"/>
              <w:rPr>
                <w:rFonts w:eastAsia="Times New Roman" w:cs="Arial"/>
                <w:i/>
                <w:sz w:val="20"/>
                <w:szCs w:val="20"/>
                <w:lang w:eastAsia="de-DE"/>
              </w:rPr>
            </w:pPr>
            <w:r w:rsidRPr="00F73F47">
              <w:rPr>
                <w:rFonts w:eastAsia="Times New Roman" w:cs="Arial"/>
                <w:i/>
                <w:sz w:val="20"/>
                <w:szCs w:val="20"/>
                <w:lang w:eastAsia="de-DE"/>
              </w:rPr>
              <w:t>Welche spezifischen Merkmale ken</w:t>
            </w:r>
            <w:r w:rsidRPr="00F73F47">
              <w:rPr>
                <w:rFonts w:eastAsia="Times New Roman" w:cs="Arial"/>
                <w:i/>
                <w:sz w:val="20"/>
                <w:szCs w:val="20"/>
                <w:lang w:eastAsia="de-DE"/>
              </w:rPr>
              <w:t>n</w:t>
            </w:r>
            <w:r w:rsidRPr="00F73F47">
              <w:rPr>
                <w:rFonts w:eastAsia="Times New Roman" w:cs="Arial"/>
                <w:i/>
                <w:sz w:val="20"/>
                <w:szCs w:val="20"/>
                <w:lang w:eastAsia="de-DE"/>
              </w:rPr>
              <w:t>zeichnen die unter-schiedlichen Wirbe</w:t>
            </w:r>
            <w:r w:rsidRPr="00F73F47">
              <w:rPr>
                <w:rFonts w:eastAsia="Times New Roman" w:cs="Arial"/>
                <w:i/>
                <w:sz w:val="20"/>
                <w:szCs w:val="20"/>
                <w:lang w:eastAsia="de-DE"/>
              </w:rPr>
              <w:t>l</w:t>
            </w:r>
            <w:r w:rsidRPr="00F73F47">
              <w:rPr>
                <w:rFonts w:eastAsia="Times New Roman" w:cs="Arial"/>
                <w:i/>
                <w:sz w:val="20"/>
                <w:szCs w:val="20"/>
                <w:lang w:eastAsia="de-DE"/>
              </w:rPr>
              <w:t>tierklassen?</w:t>
            </w:r>
          </w:p>
          <w:p w14:paraId="42A23E54" w14:textId="77777777" w:rsidR="00E952F6" w:rsidRPr="00F73F47" w:rsidRDefault="00E952F6" w:rsidP="00D71A16">
            <w:pPr>
              <w:spacing w:before="100" w:after="100" w:line="240" w:lineRule="auto"/>
              <w:rPr>
                <w:rFonts w:eastAsia="Times New Roman" w:cs="Arial"/>
                <w:i/>
                <w:sz w:val="20"/>
                <w:szCs w:val="20"/>
                <w:lang w:eastAsia="de-DE"/>
              </w:rPr>
            </w:pPr>
          </w:p>
          <w:p w14:paraId="653DE21F" w14:textId="77777777" w:rsidR="00E952F6" w:rsidRPr="00F73F47" w:rsidRDefault="00E952F6" w:rsidP="00D71A16">
            <w:pPr>
              <w:spacing w:before="100" w:after="100" w:line="240" w:lineRule="auto"/>
              <w:rPr>
                <w:rFonts w:eastAsia="Times New Roman" w:cs="Arial"/>
                <w:i/>
                <w:sz w:val="20"/>
                <w:szCs w:val="20"/>
                <w:lang w:eastAsia="de-DE"/>
              </w:rPr>
            </w:pPr>
          </w:p>
          <w:p w14:paraId="1218B5A7" w14:textId="77777777" w:rsidR="00E952F6" w:rsidRPr="00F73F47" w:rsidRDefault="00E952F6" w:rsidP="00D71A16">
            <w:pPr>
              <w:spacing w:before="60" w:after="100" w:line="240" w:lineRule="auto"/>
              <w:rPr>
                <w:rFonts w:eastAsia="Times New Roman" w:cs="Arial"/>
                <w:i/>
                <w:sz w:val="20"/>
                <w:szCs w:val="20"/>
                <w:lang w:eastAsia="de-DE"/>
              </w:rPr>
            </w:pPr>
            <w:r w:rsidRPr="00F73F47">
              <w:rPr>
                <w:rFonts w:eastAsia="Times New Roman" w:cs="Arial"/>
                <w:i/>
                <w:sz w:val="20"/>
                <w:szCs w:val="20"/>
                <w:lang w:eastAsia="de-DE"/>
              </w:rPr>
              <w:t>Wie sind Säugetiere und Vögel an ihre Lebensweisen angepasst?</w:t>
            </w:r>
          </w:p>
          <w:p w14:paraId="58FD7AD8" w14:textId="77777777" w:rsidR="00E952F6" w:rsidRPr="00F73F47" w:rsidRDefault="00E952F6" w:rsidP="00D71A16">
            <w:pPr>
              <w:spacing w:before="100" w:after="100" w:line="240" w:lineRule="auto"/>
              <w:rPr>
                <w:rFonts w:eastAsia="Times New Roman" w:cs="Arial"/>
                <w:sz w:val="20"/>
                <w:szCs w:val="20"/>
                <w:lang w:eastAsia="de-DE"/>
              </w:rPr>
            </w:pPr>
          </w:p>
          <w:p w14:paraId="0F5E8CA2" w14:textId="77777777" w:rsidR="00E952F6" w:rsidRPr="00F73F47" w:rsidRDefault="00E952F6" w:rsidP="00D71A16">
            <w:pPr>
              <w:spacing w:before="100" w:after="100" w:line="240" w:lineRule="auto"/>
              <w:jc w:val="right"/>
              <w:rPr>
                <w:rFonts w:eastAsia="Times New Roman" w:cs="Arial"/>
                <w:b/>
                <w:sz w:val="20"/>
                <w:szCs w:val="20"/>
                <w:lang w:eastAsia="de-DE"/>
              </w:rPr>
            </w:pPr>
            <w:r w:rsidRPr="00F73F47">
              <w:rPr>
                <w:rFonts w:eastAsia="Times New Roman" w:cs="Arial"/>
                <w:sz w:val="20"/>
                <w:szCs w:val="20"/>
                <w:lang w:eastAsia="de-DE"/>
              </w:rPr>
              <w:lastRenderedPageBreak/>
              <w:t>ca. 15 Ustd.</w:t>
            </w:r>
          </w:p>
        </w:tc>
        <w:tc>
          <w:tcPr>
            <w:tcW w:w="1250" w:type="pct"/>
            <w:tcBorders>
              <w:top w:val="single" w:sz="6" w:space="0" w:color="00000A"/>
              <w:left w:val="single" w:sz="4" w:space="0" w:color="00000A"/>
              <w:bottom w:val="single" w:sz="6" w:space="0" w:color="00000A"/>
              <w:right w:val="single" w:sz="4" w:space="0" w:color="00000A"/>
            </w:tcBorders>
          </w:tcPr>
          <w:p w14:paraId="3945E65D"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r w:rsidRPr="00F73F47">
              <w:rPr>
                <w:rFonts w:eastAsia="Times New Roman" w:cs="Arial"/>
                <w:b/>
                <w:sz w:val="20"/>
                <w:szCs w:val="20"/>
                <w:lang w:eastAsia="de-DE"/>
              </w:rPr>
              <w:lastRenderedPageBreak/>
              <w:t xml:space="preserve">IF1: </w:t>
            </w:r>
            <w:r w:rsidRPr="00F73F47">
              <w:rPr>
                <w:rFonts w:eastAsia="Times New Roman" w:cs="Arial"/>
                <w:b/>
                <w:sz w:val="20"/>
                <w:szCs w:val="20"/>
                <w:lang w:eastAsia="de-DE"/>
              </w:rPr>
              <w:br/>
              <w:t>Vielfalt und Angepasstheiten von Lebewesen</w:t>
            </w:r>
            <w:r w:rsidRPr="00F73F47">
              <w:rPr>
                <w:rFonts w:eastAsia="Times New Roman" w:cs="Arial"/>
                <w:b/>
                <w:sz w:val="20"/>
                <w:szCs w:val="20"/>
                <w:lang w:eastAsia="de-DE"/>
              </w:rPr>
              <w:br/>
            </w:r>
            <w:r w:rsidRPr="00F73F47">
              <w:rPr>
                <w:rFonts w:eastAsia="Times New Roman" w:cs="Arial"/>
                <w:sz w:val="20"/>
                <w:szCs w:val="20"/>
                <w:lang w:eastAsia="de-DE"/>
              </w:rPr>
              <w:t>Vielfalt und Angepasstheiten von Wirbeltieren</w:t>
            </w:r>
          </w:p>
          <w:p w14:paraId="49A34A83" w14:textId="77777777" w:rsidR="00E952F6" w:rsidRPr="00F73F47" w:rsidRDefault="00E952F6" w:rsidP="00E952F6">
            <w:pPr>
              <w:pStyle w:val="Listenabsatz"/>
              <w:numPr>
                <w:ilvl w:val="0"/>
                <w:numId w:val="2"/>
              </w:numPr>
              <w:spacing w:before="60" w:afterLines="60" w:after="144" w:line="240" w:lineRule="auto"/>
              <w:jc w:val="left"/>
              <w:rPr>
                <w:rFonts w:eastAsia="Times New Roman" w:cs="Arial"/>
                <w:sz w:val="20"/>
                <w:szCs w:val="20"/>
                <w:lang w:eastAsia="de-DE"/>
              </w:rPr>
            </w:pPr>
            <w:r w:rsidRPr="00F73F47">
              <w:rPr>
                <w:rFonts w:eastAsia="Times New Roman" w:cs="Arial"/>
                <w:sz w:val="20"/>
                <w:szCs w:val="20"/>
                <w:lang w:eastAsia="de-DE"/>
              </w:rPr>
              <w:t>Überblick über die Wirbeltie</w:t>
            </w:r>
            <w:r w:rsidRPr="00F73F47">
              <w:rPr>
                <w:rFonts w:eastAsia="Times New Roman" w:cs="Arial"/>
                <w:sz w:val="20"/>
                <w:szCs w:val="20"/>
                <w:lang w:eastAsia="de-DE"/>
              </w:rPr>
              <w:t>r</w:t>
            </w:r>
            <w:r w:rsidRPr="00F73F47">
              <w:rPr>
                <w:rFonts w:eastAsia="Times New Roman" w:cs="Arial"/>
                <w:sz w:val="20"/>
                <w:szCs w:val="20"/>
                <w:lang w:eastAsia="de-DE"/>
              </w:rPr>
              <w:t>klassen</w:t>
            </w:r>
          </w:p>
          <w:p w14:paraId="186E5D6E" w14:textId="77777777" w:rsidR="00E952F6" w:rsidRPr="00F73F47" w:rsidRDefault="00E952F6" w:rsidP="00D71A16">
            <w:pPr>
              <w:pStyle w:val="Listenabsatz"/>
              <w:numPr>
                <w:ilvl w:val="0"/>
                <w:numId w:val="0"/>
              </w:numPr>
              <w:spacing w:before="60" w:afterLines="60" w:after="144" w:line="240" w:lineRule="auto"/>
              <w:ind w:left="360"/>
              <w:jc w:val="left"/>
              <w:rPr>
                <w:rFonts w:eastAsia="Times New Roman" w:cs="Arial"/>
                <w:sz w:val="20"/>
                <w:szCs w:val="20"/>
                <w:lang w:eastAsia="de-DE"/>
              </w:rPr>
            </w:pPr>
          </w:p>
          <w:p w14:paraId="5D0316A2"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eastAsia="Times New Roman" w:cs="Arial"/>
                <w:sz w:val="20"/>
                <w:szCs w:val="20"/>
                <w:lang w:eastAsia="de-DE"/>
              </w:rPr>
            </w:pPr>
            <w:r w:rsidRPr="00F73F47">
              <w:rPr>
                <w:rFonts w:cs="Arial"/>
                <w:color w:val="000000" w:themeColor="text1"/>
                <w:sz w:val="20"/>
                <w:szCs w:val="20"/>
              </w:rPr>
              <w:t>Charakteristische</w:t>
            </w:r>
            <w:r w:rsidRPr="00F73F47">
              <w:rPr>
                <w:rFonts w:eastAsia="Times New Roman" w:cs="Arial"/>
                <w:sz w:val="20"/>
                <w:szCs w:val="20"/>
                <w:lang w:eastAsia="de-DE"/>
              </w:rPr>
              <w:t xml:space="preserve"> Merkmale und Lebensweisen ausgewählter Organismen</w:t>
            </w:r>
          </w:p>
          <w:p w14:paraId="5A881E3D" w14:textId="77777777" w:rsidR="00E952F6" w:rsidRPr="00F73F47" w:rsidRDefault="00E952F6" w:rsidP="00D71A16">
            <w:pPr>
              <w:pStyle w:val="Listenabsatz"/>
              <w:numPr>
                <w:ilvl w:val="0"/>
                <w:numId w:val="0"/>
              </w:numPr>
              <w:spacing w:before="60" w:afterLines="60" w:after="144" w:line="240" w:lineRule="auto"/>
              <w:jc w:val="left"/>
              <w:rPr>
                <w:rFonts w:eastAsia="Times New Roman" w:cs="Arial"/>
                <w:sz w:val="20"/>
                <w:szCs w:val="20"/>
                <w:lang w:eastAsia="de-DE"/>
              </w:rPr>
            </w:pPr>
          </w:p>
        </w:tc>
        <w:tc>
          <w:tcPr>
            <w:tcW w:w="1273" w:type="pct"/>
            <w:tcBorders>
              <w:top w:val="single" w:sz="6" w:space="0" w:color="00000A"/>
              <w:left w:val="single" w:sz="4" w:space="0" w:color="00000A"/>
              <w:bottom w:val="single" w:sz="6" w:space="0" w:color="00000A"/>
              <w:right w:val="single" w:sz="4" w:space="0" w:color="00000A"/>
            </w:tcBorders>
          </w:tcPr>
          <w:p w14:paraId="32FCFEC0" w14:textId="77777777" w:rsidR="00E952F6" w:rsidRPr="00F73F47" w:rsidRDefault="00E952F6" w:rsidP="00D71A16">
            <w:pPr>
              <w:spacing w:before="120" w:line="240" w:lineRule="auto"/>
              <w:ind w:left="544" w:hanging="544"/>
              <w:rPr>
                <w:rFonts w:cs="Arial"/>
                <w:sz w:val="20"/>
                <w:szCs w:val="20"/>
              </w:rPr>
            </w:pPr>
            <w:r w:rsidRPr="00F73F47">
              <w:rPr>
                <w:rFonts w:cs="Arial"/>
                <w:sz w:val="20"/>
                <w:szCs w:val="20"/>
              </w:rPr>
              <w:t>UF3: Ordnung und Systematisierung</w:t>
            </w:r>
          </w:p>
          <w:p w14:paraId="2EC5D781"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kriteriengeleiteter Vergleich</w:t>
            </w:r>
          </w:p>
          <w:p w14:paraId="76E93BD6" w14:textId="77777777" w:rsidR="00E952F6" w:rsidRPr="00F73F47" w:rsidRDefault="00E952F6" w:rsidP="00D71A16">
            <w:pPr>
              <w:spacing w:line="240" w:lineRule="auto"/>
              <w:ind w:left="544" w:hanging="544"/>
              <w:rPr>
                <w:rFonts w:cs="Arial"/>
                <w:sz w:val="20"/>
                <w:szCs w:val="20"/>
              </w:rPr>
            </w:pPr>
          </w:p>
          <w:p w14:paraId="6CA987FC" w14:textId="77777777" w:rsidR="00E952F6" w:rsidRPr="00F73F47" w:rsidRDefault="00E952F6" w:rsidP="00D71A16">
            <w:pPr>
              <w:spacing w:line="240" w:lineRule="auto"/>
              <w:ind w:left="544" w:hanging="544"/>
              <w:rPr>
                <w:rFonts w:cs="Arial"/>
                <w:sz w:val="20"/>
                <w:szCs w:val="20"/>
              </w:rPr>
            </w:pPr>
            <w:r w:rsidRPr="00F73F47">
              <w:rPr>
                <w:rFonts w:cs="Arial"/>
                <w:sz w:val="20"/>
                <w:szCs w:val="20"/>
              </w:rPr>
              <w:t>UF4: Übertragung und Vernetzung</w:t>
            </w:r>
          </w:p>
          <w:p w14:paraId="3ED2C981"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Konzeptbildung zu Wirbeltie</w:t>
            </w:r>
            <w:r w:rsidRPr="00F73F47">
              <w:rPr>
                <w:rFonts w:cs="Arial"/>
                <w:sz w:val="20"/>
                <w:szCs w:val="20"/>
              </w:rPr>
              <w:t>r</w:t>
            </w:r>
            <w:r w:rsidRPr="00F73F47">
              <w:rPr>
                <w:rFonts w:cs="Arial"/>
                <w:sz w:val="20"/>
                <w:szCs w:val="20"/>
              </w:rPr>
              <w:t xml:space="preserve">klassen </w:t>
            </w:r>
          </w:p>
          <w:p w14:paraId="3789368D" w14:textId="77777777" w:rsidR="00E952F6" w:rsidRPr="00F73F47" w:rsidRDefault="00E952F6" w:rsidP="00D71A16">
            <w:pPr>
              <w:pStyle w:val="Listenabsatz"/>
              <w:numPr>
                <w:ilvl w:val="0"/>
                <w:numId w:val="0"/>
              </w:numPr>
              <w:spacing w:after="0" w:line="240" w:lineRule="auto"/>
              <w:ind w:left="720"/>
              <w:jc w:val="left"/>
              <w:rPr>
                <w:rFonts w:cs="Arial"/>
                <w:sz w:val="20"/>
                <w:szCs w:val="20"/>
              </w:rPr>
            </w:pPr>
          </w:p>
          <w:p w14:paraId="25FE8D26" w14:textId="77777777" w:rsidR="00E952F6" w:rsidRPr="00F73F47" w:rsidRDefault="00E952F6" w:rsidP="00D71A16">
            <w:pPr>
              <w:spacing w:line="240" w:lineRule="auto"/>
              <w:ind w:left="544" w:hanging="544"/>
              <w:rPr>
                <w:rFonts w:cs="Arial"/>
                <w:sz w:val="20"/>
                <w:szCs w:val="20"/>
              </w:rPr>
            </w:pPr>
            <w:r w:rsidRPr="00F73F47">
              <w:rPr>
                <w:rFonts w:cs="Arial"/>
                <w:sz w:val="20"/>
                <w:szCs w:val="20"/>
              </w:rPr>
              <w:t>E5: Auswertung und</w:t>
            </w:r>
          </w:p>
          <w:p w14:paraId="3179C10C" w14:textId="77777777" w:rsidR="00E952F6" w:rsidRPr="00F73F47" w:rsidRDefault="00E952F6" w:rsidP="00D71A16">
            <w:pPr>
              <w:spacing w:line="240" w:lineRule="auto"/>
              <w:ind w:left="401"/>
              <w:rPr>
                <w:rFonts w:cs="Arial"/>
                <w:sz w:val="20"/>
                <w:szCs w:val="20"/>
              </w:rPr>
            </w:pPr>
            <w:r w:rsidRPr="00F73F47">
              <w:rPr>
                <w:rFonts w:cs="Arial"/>
                <w:sz w:val="20"/>
                <w:szCs w:val="20"/>
              </w:rPr>
              <w:t>Schlussfolgerung</w:t>
            </w:r>
          </w:p>
          <w:p w14:paraId="26EFC5D3"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Messdaten vergleichen</w:t>
            </w:r>
            <w:r w:rsidRPr="00F73F47">
              <w:rPr>
                <w:rFonts w:cs="Arial"/>
                <w:sz w:val="20"/>
                <w:szCs w:val="20"/>
              </w:rPr>
              <w:br/>
            </w:r>
          </w:p>
          <w:p w14:paraId="5784E8AC" w14:textId="77777777" w:rsidR="00E952F6" w:rsidRPr="00F73F47" w:rsidRDefault="00E952F6" w:rsidP="00D71A16">
            <w:pPr>
              <w:spacing w:before="60" w:line="240" w:lineRule="auto"/>
              <w:ind w:left="544" w:hanging="544"/>
              <w:rPr>
                <w:rFonts w:cs="Arial"/>
                <w:sz w:val="20"/>
                <w:szCs w:val="20"/>
              </w:rPr>
            </w:pPr>
            <w:r w:rsidRPr="00F73F47">
              <w:rPr>
                <w:rFonts w:cs="Arial"/>
                <w:sz w:val="20"/>
                <w:szCs w:val="20"/>
              </w:rPr>
              <w:t>K3: Präsentation</w:t>
            </w:r>
          </w:p>
          <w:p w14:paraId="20DEF118" w14:textId="77777777" w:rsidR="00E952F6" w:rsidRPr="003A7DD3" w:rsidRDefault="00E952F6" w:rsidP="00E952F6">
            <w:pPr>
              <w:pStyle w:val="Listenabsatz"/>
              <w:numPr>
                <w:ilvl w:val="0"/>
                <w:numId w:val="3"/>
              </w:numPr>
              <w:spacing w:after="120" w:line="240" w:lineRule="auto"/>
              <w:ind w:left="369" w:hanging="284"/>
              <w:contextualSpacing w:val="0"/>
              <w:jc w:val="left"/>
              <w:rPr>
                <w:rFonts w:cs="Arial"/>
                <w:sz w:val="20"/>
                <w:szCs w:val="20"/>
              </w:rPr>
            </w:pPr>
            <w:r w:rsidRPr="00F73F47">
              <w:rPr>
                <w:rFonts w:cs="Arial"/>
                <w:sz w:val="20"/>
                <w:szCs w:val="20"/>
              </w:rPr>
              <w:lastRenderedPageBreak/>
              <w:t>Darstellung</w:t>
            </w:r>
            <w:r w:rsidRPr="003A7DD3">
              <w:rPr>
                <w:rFonts w:cs="Arial"/>
                <w:sz w:val="20"/>
                <w:szCs w:val="20"/>
              </w:rPr>
              <w:t>sformen</w:t>
            </w:r>
          </w:p>
        </w:tc>
        <w:tc>
          <w:tcPr>
            <w:tcW w:w="1227" w:type="pct"/>
            <w:tcBorders>
              <w:top w:val="single" w:sz="6" w:space="0" w:color="00000A"/>
              <w:left w:val="single" w:sz="4" w:space="0" w:color="00000A"/>
              <w:bottom w:val="single" w:sz="6" w:space="0" w:color="00000A"/>
              <w:right w:val="single" w:sz="4" w:space="0" w:color="00000A"/>
            </w:tcBorders>
          </w:tcPr>
          <w:p w14:paraId="23D3DAB2" w14:textId="77777777" w:rsidR="00E952F6" w:rsidRPr="00F73F47" w:rsidRDefault="00E952F6" w:rsidP="00D71A16">
            <w:pPr>
              <w:spacing w:before="120" w:line="240" w:lineRule="auto"/>
              <w:rPr>
                <w:rFonts w:eastAsia="Times New Roman" w:cs="Arial"/>
                <w:i/>
                <w:color w:val="984806" w:themeColor="accent6" w:themeShade="80"/>
                <w:sz w:val="20"/>
                <w:szCs w:val="20"/>
                <w:lang w:eastAsia="de-DE"/>
              </w:rPr>
            </w:pPr>
            <w:r w:rsidRPr="00F73F47">
              <w:rPr>
                <w:rFonts w:eastAsia="Times New Roman" w:cs="Arial"/>
                <w:i/>
                <w:color w:val="984806" w:themeColor="accent6" w:themeShade="80"/>
                <w:sz w:val="20"/>
                <w:szCs w:val="20"/>
                <w:lang w:eastAsia="de-DE"/>
              </w:rPr>
              <w:lastRenderedPageBreak/>
              <w:t>…</w:t>
            </w:r>
            <w:r w:rsidRPr="00F73F47">
              <w:rPr>
                <w:rFonts w:eastAsia="Times New Roman" w:cs="Arial"/>
                <w:i/>
                <w:sz w:val="20"/>
                <w:szCs w:val="20"/>
                <w:lang w:eastAsia="de-DE"/>
              </w:rPr>
              <w:t>zur Schwerpunktsetzung</w:t>
            </w:r>
          </w:p>
          <w:p w14:paraId="1179A241" w14:textId="77777777" w:rsidR="00E952F6" w:rsidRPr="00F73F47" w:rsidRDefault="00E952F6" w:rsidP="00D71A16">
            <w:pPr>
              <w:spacing w:before="60" w:after="60" w:line="240" w:lineRule="auto"/>
              <w:rPr>
                <w:rFonts w:eastAsia="Times New Roman" w:cs="Arial"/>
                <w:i/>
                <w:sz w:val="20"/>
                <w:szCs w:val="20"/>
                <w:lang w:eastAsia="de-DE"/>
              </w:rPr>
            </w:pPr>
            <w:r w:rsidRPr="00F73F47">
              <w:rPr>
                <w:rFonts w:eastAsia="Times New Roman" w:cs="Arial"/>
                <w:sz w:val="20"/>
                <w:szCs w:val="20"/>
                <w:lang w:eastAsia="de-DE"/>
              </w:rPr>
              <w:t>vertiefende Betrachtung der Ang</w:t>
            </w:r>
            <w:r w:rsidRPr="00F73F47">
              <w:rPr>
                <w:rFonts w:eastAsia="Times New Roman" w:cs="Arial"/>
                <w:sz w:val="20"/>
                <w:szCs w:val="20"/>
                <w:lang w:eastAsia="de-DE"/>
              </w:rPr>
              <w:t>e</w:t>
            </w:r>
            <w:r w:rsidRPr="00F73F47">
              <w:rPr>
                <w:rFonts w:eastAsia="Times New Roman" w:cs="Arial"/>
                <w:sz w:val="20"/>
                <w:szCs w:val="20"/>
                <w:lang w:eastAsia="de-DE"/>
              </w:rPr>
              <w:t>passtheiten bei Säugetieren und V</w:t>
            </w:r>
            <w:r w:rsidRPr="00F73F47">
              <w:rPr>
                <w:rFonts w:eastAsia="Times New Roman" w:cs="Arial"/>
                <w:sz w:val="20"/>
                <w:szCs w:val="20"/>
                <w:lang w:eastAsia="de-DE"/>
              </w:rPr>
              <w:t>ö</w:t>
            </w:r>
            <w:r w:rsidRPr="00F73F47">
              <w:rPr>
                <w:rFonts w:eastAsia="Times New Roman" w:cs="Arial"/>
                <w:sz w:val="20"/>
                <w:szCs w:val="20"/>
                <w:lang w:eastAsia="de-DE"/>
              </w:rPr>
              <w:t xml:space="preserve">geln; </w:t>
            </w:r>
            <w:r w:rsidRPr="00F73F47">
              <w:rPr>
                <w:rFonts w:eastAsia="Times New Roman" w:cs="Arial"/>
                <w:sz w:val="20"/>
                <w:szCs w:val="20"/>
                <w:lang w:eastAsia="de-DE"/>
              </w:rPr>
              <w:br/>
            </w:r>
          </w:p>
          <w:p w14:paraId="025244F3"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Knochenvergleich von Vogel und Sä</w:t>
            </w:r>
            <w:r w:rsidRPr="00F73F47">
              <w:rPr>
                <w:rFonts w:eastAsia="Times New Roman" w:cs="Arial"/>
                <w:sz w:val="20"/>
                <w:szCs w:val="20"/>
                <w:lang w:eastAsia="de-DE"/>
              </w:rPr>
              <w:t>u</w:t>
            </w:r>
            <w:r w:rsidRPr="00F73F47">
              <w:rPr>
                <w:rFonts w:eastAsia="Times New Roman" w:cs="Arial"/>
                <w:sz w:val="20"/>
                <w:szCs w:val="20"/>
                <w:lang w:eastAsia="de-DE"/>
              </w:rPr>
              <w:t>getier</w:t>
            </w:r>
          </w:p>
          <w:p w14:paraId="292BCDA2" w14:textId="77777777" w:rsidR="00E952F6" w:rsidRPr="00F73F47" w:rsidRDefault="00E952F6" w:rsidP="00D71A16">
            <w:pPr>
              <w:spacing w:before="60" w:after="60" w:line="240" w:lineRule="auto"/>
              <w:rPr>
                <w:rFonts w:eastAsia="Times New Roman" w:cs="Arial"/>
                <w:sz w:val="20"/>
                <w:szCs w:val="20"/>
                <w:lang w:eastAsia="de-DE"/>
              </w:rPr>
            </w:pPr>
          </w:p>
          <w:p w14:paraId="107C91E7"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i/>
                <w:sz w:val="20"/>
                <w:szCs w:val="20"/>
                <w:lang w:eastAsia="de-DE"/>
              </w:rPr>
              <w:t>…zur Vernetzung</w:t>
            </w:r>
          </w:p>
          <w:p w14:paraId="15F6116E"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Angepasstheiten</w:t>
            </w:r>
            <w:r w:rsidRPr="00F73F47">
              <w:rPr>
                <w:rFonts w:eastAsia="Times New Roman" w:cs="Arial"/>
                <w:sz w:val="20"/>
                <w:szCs w:val="20"/>
                <w:lang w:eastAsia="de-DE"/>
              </w:rPr>
              <w:br/>
            </w: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IF4 Ökologie und IF5 Evolution</w:t>
            </w:r>
          </w:p>
        </w:tc>
      </w:tr>
      <w:tr w:rsidR="00E952F6" w:rsidRPr="00F73F47" w14:paraId="5BE04A6D" w14:textId="77777777" w:rsidTr="00D71A16">
        <w:trPr>
          <w:trHeight w:val="1750"/>
        </w:trPr>
        <w:tc>
          <w:tcPr>
            <w:tcW w:w="1250" w:type="pct"/>
            <w:tcBorders>
              <w:top w:val="single" w:sz="6" w:space="0" w:color="00000A"/>
              <w:left w:val="single" w:sz="4" w:space="0" w:color="00000A"/>
              <w:bottom w:val="single" w:sz="12" w:space="0" w:color="auto"/>
              <w:right w:val="single" w:sz="4" w:space="0" w:color="00000A"/>
            </w:tcBorders>
          </w:tcPr>
          <w:p w14:paraId="6101EB67" w14:textId="77777777" w:rsidR="00E952F6" w:rsidRPr="00F73F47" w:rsidRDefault="00E952F6" w:rsidP="00D71A16">
            <w:pPr>
              <w:spacing w:before="120" w:after="100" w:line="240" w:lineRule="auto"/>
              <w:rPr>
                <w:rFonts w:eastAsia="Times New Roman" w:cs="Arial"/>
                <w:b/>
                <w:sz w:val="20"/>
                <w:szCs w:val="20"/>
                <w:lang w:eastAsia="de-DE"/>
              </w:rPr>
            </w:pPr>
            <w:r w:rsidRPr="00F73F47">
              <w:rPr>
                <w:rFonts w:eastAsia="Times New Roman" w:cs="Arial"/>
                <w:b/>
                <w:sz w:val="20"/>
                <w:szCs w:val="20"/>
                <w:lang w:eastAsia="de-DE"/>
              </w:rPr>
              <w:lastRenderedPageBreak/>
              <w:t>UV 5.3:</w:t>
            </w:r>
            <w:r w:rsidRPr="00F73F47">
              <w:rPr>
                <w:rFonts w:eastAsia="Times New Roman" w:cs="Arial"/>
                <w:b/>
                <w:sz w:val="20"/>
                <w:szCs w:val="20"/>
                <w:lang w:eastAsia="de-DE"/>
              </w:rPr>
              <w:br/>
              <w:t>Tiergerechter Umgang mit Nutzti</w:t>
            </w:r>
            <w:r w:rsidRPr="00F73F47">
              <w:rPr>
                <w:rFonts w:eastAsia="Times New Roman" w:cs="Arial"/>
                <w:b/>
                <w:sz w:val="20"/>
                <w:szCs w:val="20"/>
                <w:lang w:eastAsia="de-DE"/>
              </w:rPr>
              <w:t>e</w:t>
            </w:r>
            <w:r w:rsidRPr="00F73F47">
              <w:rPr>
                <w:rFonts w:eastAsia="Times New Roman" w:cs="Arial"/>
                <w:b/>
                <w:sz w:val="20"/>
                <w:szCs w:val="20"/>
                <w:lang w:eastAsia="de-DE"/>
              </w:rPr>
              <w:t>ren</w:t>
            </w:r>
            <w:r w:rsidRPr="00F73F47">
              <w:rPr>
                <w:rFonts w:eastAsia="Times New Roman" w:cs="Arial"/>
                <w:b/>
                <w:sz w:val="20"/>
                <w:szCs w:val="20"/>
                <w:lang w:eastAsia="de-DE"/>
              </w:rPr>
              <w:br/>
            </w:r>
            <w:r w:rsidRPr="00F73F47">
              <w:rPr>
                <w:rFonts w:eastAsia="Times New Roman" w:cs="Arial"/>
                <w:b/>
                <w:sz w:val="20"/>
                <w:szCs w:val="20"/>
                <w:lang w:eastAsia="de-DE"/>
              </w:rPr>
              <w:br/>
            </w:r>
            <w:r w:rsidRPr="00F73F47">
              <w:rPr>
                <w:rFonts w:eastAsia="Times New Roman" w:cs="Arial"/>
                <w:i/>
                <w:sz w:val="20"/>
                <w:szCs w:val="20"/>
                <w:lang w:eastAsia="de-DE"/>
              </w:rPr>
              <w:t>Wie sind Lebewesen durch Züchtung gezielt verändert worden?</w:t>
            </w:r>
          </w:p>
          <w:p w14:paraId="21B0AF14" w14:textId="77777777" w:rsidR="00E952F6" w:rsidRPr="00F73F47" w:rsidRDefault="00E952F6" w:rsidP="00D71A16">
            <w:pPr>
              <w:spacing w:before="100" w:after="100" w:line="240" w:lineRule="auto"/>
              <w:rPr>
                <w:rFonts w:eastAsia="Times New Roman" w:cs="Arial"/>
                <w:i/>
                <w:sz w:val="20"/>
                <w:szCs w:val="20"/>
                <w:lang w:eastAsia="de-DE"/>
              </w:rPr>
            </w:pPr>
          </w:p>
          <w:p w14:paraId="123951E2" w14:textId="77777777" w:rsidR="00E952F6" w:rsidRPr="00F73F47" w:rsidRDefault="00E952F6" w:rsidP="00D71A16">
            <w:pPr>
              <w:spacing w:before="100" w:after="100" w:line="240" w:lineRule="auto"/>
              <w:rPr>
                <w:rFonts w:eastAsia="Times New Roman" w:cs="Arial"/>
                <w:i/>
                <w:sz w:val="20"/>
                <w:szCs w:val="20"/>
                <w:lang w:eastAsia="de-DE"/>
              </w:rPr>
            </w:pPr>
            <w:r w:rsidRPr="00F73F47">
              <w:rPr>
                <w:rFonts w:eastAsia="Times New Roman" w:cs="Arial"/>
                <w:i/>
                <w:sz w:val="20"/>
                <w:szCs w:val="20"/>
                <w:lang w:eastAsia="de-DE"/>
              </w:rPr>
              <w:t>Wie können Landwirte ihr Vieh tierg</w:t>
            </w:r>
            <w:r w:rsidRPr="00F73F47">
              <w:rPr>
                <w:rFonts w:eastAsia="Times New Roman" w:cs="Arial"/>
                <w:i/>
                <w:sz w:val="20"/>
                <w:szCs w:val="20"/>
                <w:lang w:eastAsia="de-DE"/>
              </w:rPr>
              <w:t>e</w:t>
            </w:r>
            <w:r w:rsidRPr="00F73F47">
              <w:rPr>
                <w:rFonts w:eastAsia="Times New Roman" w:cs="Arial"/>
                <w:i/>
                <w:sz w:val="20"/>
                <w:szCs w:val="20"/>
                <w:lang w:eastAsia="de-DE"/>
              </w:rPr>
              <w:t xml:space="preserve">recht halten?   </w:t>
            </w:r>
          </w:p>
          <w:p w14:paraId="3C0706BF" w14:textId="77777777" w:rsidR="00E952F6" w:rsidRPr="00F73F47" w:rsidRDefault="00E952F6" w:rsidP="00D71A16">
            <w:pPr>
              <w:spacing w:before="100" w:after="100" w:line="240" w:lineRule="auto"/>
              <w:rPr>
                <w:rFonts w:eastAsia="Times New Roman" w:cs="Arial"/>
                <w:i/>
                <w:sz w:val="20"/>
                <w:szCs w:val="20"/>
                <w:lang w:eastAsia="de-DE"/>
              </w:rPr>
            </w:pPr>
          </w:p>
          <w:p w14:paraId="749A9757" w14:textId="77777777" w:rsidR="00E952F6" w:rsidRPr="00F73F47" w:rsidRDefault="00E952F6" w:rsidP="00D71A16">
            <w:pPr>
              <w:spacing w:before="100" w:after="100" w:line="240" w:lineRule="auto"/>
              <w:rPr>
                <w:rFonts w:eastAsia="Times New Roman" w:cs="Arial"/>
                <w:i/>
                <w:sz w:val="20"/>
                <w:szCs w:val="20"/>
                <w:lang w:eastAsia="de-DE"/>
              </w:rPr>
            </w:pPr>
          </w:p>
          <w:p w14:paraId="69ACC928" w14:textId="77777777" w:rsidR="00E952F6" w:rsidRPr="00F73F47" w:rsidRDefault="00E952F6" w:rsidP="00D71A16">
            <w:pPr>
              <w:spacing w:before="100" w:after="100" w:line="240" w:lineRule="auto"/>
              <w:jc w:val="right"/>
              <w:rPr>
                <w:rFonts w:eastAsia="Times New Roman" w:cs="Arial"/>
                <w:b/>
                <w:sz w:val="20"/>
                <w:szCs w:val="20"/>
                <w:lang w:eastAsia="de-DE"/>
              </w:rPr>
            </w:pPr>
            <w:r w:rsidRPr="00F73F47">
              <w:rPr>
                <w:rFonts w:eastAsia="Times New Roman" w:cs="Arial"/>
                <w:i/>
                <w:sz w:val="20"/>
                <w:szCs w:val="20"/>
                <w:lang w:eastAsia="de-DE"/>
              </w:rPr>
              <w:t xml:space="preserve"> </w:t>
            </w:r>
            <w:r w:rsidRPr="00F73F47">
              <w:rPr>
                <w:rFonts w:eastAsia="Times New Roman" w:cs="Arial"/>
                <w:sz w:val="20"/>
                <w:szCs w:val="20"/>
                <w:lang w:eastAsia="de-DE"/>
              </w:rPr>
              <w:t>ca. 5 Ustd.</w:t>
            </w:r>
          </w:p>
        </w:tc>
        <w:tc>
          <w:tcPr>
            <w:tcW w:w="1250" w:type="pct"/>
            <w:tcBorders>
              <w:top w:val="single" w:sz="6" w:space="0" w:color="00000A"/>
              <w:left w:val="single" w:sz="4" w:space="0" w:color="00000A"/>
              <w:bottom w:val="single" w:sz="12" w:space="0" w:color="auto"/>
              <w:right w:val="single" w:sz="4" w:space="0" w:color="00000A"/>
            </w:tcBorders>
          </w:tcPr>
          <w:p w14:paraId="24ADFABF"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r w:rsidRPr="00F73F47">
              <w:rPr>
                <w:rFonts w:eastAsia="Times New Roman" w:cs="Arial"/>
                <w:b/>
                <w:sz w:val="20"/>
                <w:szCs w:val="20"/>
                <w:lang w:eastAsia="de-DE"/>
              </w:rPr>
              <w:t>IF1:</w:t>
            </w:r>
            <w:r w:rsidRPr="00F73F47">
              <w:rPr>
                <w:rFonts w:eastAsia="Times New Roman" w:cs="Arial"/>
                <w:b/>
                <w:sz w:val="20"/>
                <w:szCs w:val="20"/>
                <w:lang w:eastAsia="de-DE"/>
              </w:rPr>
              <w:br/>
              <w:t>Vielfalt und Angepasstheiten von Lebewesen</w:t>
            </w:r>
          </w:p>
          <w:p w14:paraId="4179247D" w14:textId="77777777" w:rsidR="00E952F6" w:rsidRPr="00F73F47" w:rsidRDefault="00E952F6" w:rsidP="00D71A16">
            <w:pPr>
              <w:pStyle w:val="Listenabsatz"/>
              <w:numPr>
                <w:ilvl w:val="0"/>
                <w:numId w:val="0"/>
              </w:numPr>
              <w:spacing w:before="60" w:afterLines="60" w:after="144" w:line="240" w:lineRule="auto"/>
              <w:jc w:val="left"/>
              <w:rPr>
                <w:rFonts w:eastAsia="Times New Roman" w:cs="Arial"/>
                <w:sz w:val="20"/>
                <w:szCs w:val="20"/>
                <w:lang w:eastAsia="de-DE"/>
              </w:rPr>
            </w:pPr>
          </w:p>
          <w:p w14:paraId="5F79A49A" w14:textId="77777777" w:rsidR="00E952F6" w:rsidRPr="00F73F47" w:rsidRDefault="00E952F6" w:rsidP="00D71A16">
            <w:pPr>
              <w:pStyle w:val="Listenabsatz"/>
              <w:numPr>
                <w:ilvl w:val="0"/>
                <w:numId w:val="0"/>
              </w:numPr>
              <w:spacing w:before="60" w:afterLines="60" w:after="144" w:line="240" w:lineRule="auto"/>
              <w:jc w:val="left"/>
              <w:rPr>
                <w:rFonts w:eastAsia="Times New Roman" w:cs="Arial"/>
                <w:sz w:val="20"/>
                <w:szCs w:val="20"/>
                <w:lang w:eastAsia="de-DE"/>
              </w:rPr>
            </w:pPr>
            <w:r w:rsidRPr="00F73F47">
              <w:rPr>
                <w:rFonts w:eastAsia="Times New Roman" w:cs="Arial"/>
                <w:sz w:val="20"/>
                <w:szCs w:val="20"/>
                <w:lang w:eastAsia="de-DE"/>
              </w:rPr>
              <w:t>Vielfalt und Angepasstheiten von Wirbeltieren</w:t>
            </w:r>
          </w:p>
          <w:p w14:paraId="58AC95F0" w14:textId="77777777" w:rsidR="00E952F6" w:rsidRPr="00F73F47" w:rsidRDefault="00E952F6" w:rsidP="00D71A16">
            <w:pPr>
              <w:pStyle w:val="Listenabsatz"/>
              <w:numPr>
                <w:ilvl w:val="0"/>
                <w:numId w:val="0"/>
              </w:numPr>
              <w:spacing w:before="60" w:afterLines="60" w:after="144" w:line="240" w:lineRule="auto"/>
              <w:jc w:val="left"/>
              <w:rPr>
                <w:rFonts w:eastAsia="Times New Roman" w:cs="Arial"/>
                <w:sz w:val="20"/>
                <w:szCs w:val="20"/>
                <w:lang w:eastAsia="de-DE"/>
              </w:rPr>
            </w:pPr>
          </w:p>
          <w:p w14:paraId="70010AE6"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Züchtung</w:t>
            </w:r>
          </w:p>
          <w:p w14:paraId="730C1D47"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Nutztierhaltung</w:t>
            </w:r>
          </w:p>
          <w:p w14:paraId="32CC1339"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eastAsia="Times New Roman" w:cs="Arial"/>
                <w:b/>
                <w:sz w:val="20"/>
                <w:szCs w:val="20"/>
                <w:lang w:eastAsia="de-DE"/>
              </w:rPr>
            </w:pPr>
            <w:r w:rsidRPr="00F73F47">
              <w:rPr>
                <w:rFonts w:cs="Arial"/>
                <w:color w:val="000000" w:themeColor="text1"/>
                <w:sz w:val="20"/>
                <w:szCs w:val="20"/>
              </w:rPr>
              <w:t>Tierschutz</w:t>
            </w:r>
          </w:p>
        </w:tc>
        <w:tc>
          <w:tcPr>
            <w:tcW w:w="1273" w:type="pct"/>
            <w:tcBorders>
              <w:top w:val="single" w:sz="6" w:space="0" w:color="00000A"/>
              <w:left w:val="single" w:sz="4" w:space="0" w:color="00000A"/>
              <w:bottom w:val="single" w:sz="12" w:space="0" w:color="auto"/>
              <w:right w:val="single" w:sz="4" w:space="0" w:color="00000A"/>
            </w:tcBorders>
          </w:tcPr>
          <w:p w14:paraId="5A0A30DF" w14:textId="77777777" w:rsidR="00E952F6" w:rsidRPr="00F73F47" w:rsidRDefault="00E952F6" w:rsidP="00D71A16">
            <w:pPr>
              <w:pStyle w:val="Listenabsatz"/>
              <w:numPr>
                <w:ilvl w:val="0"/>
                <w:numId w:val="0"/>
              </w:numPr>
              <w:spacing w:before="120" w:after="0" w:line="240" w:lineRule="auto"/>
              <w:contextualSpacing w:val="0"/>
              <w:jc w:val="left"/>
              <w:rPr>
                <w:rFonts w:cs="Arial"/>
                <w:sz w:val="20"/>
                <w:szCs w:val="20"/>
              </w:rPr>
            </w:pPr>
            <w:r w:rsidRPr="00F73F47">
              <w:rPr>
                <w:rFonts w:cs="Arial"/>
                <w:sz w:val="20"/>
                <w:szCs w:val="20"/>
              </w:rPr>
              <w:t>B1: Fakten- und Situationsanalyse</w:t>
            </w:r>
          </w:p>
          <w:p w14:paraId="5401B99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Interessen beschreiben</w:t>
            </w:r>
          </w:p>
          <w:p w14:paraId="6138F8B8" w14:textId="77777777" w:rsidR="00E952F6" w:rsidRPr="00F73F47" w:rsidRDefault="00E952F6" w:rsidP="00D71A16">
            <w:pPr>
              <w:pStyle w:val="Listenabsatz"/>
              <w:numPr>
                <w:ilvl w:val="0"/>
                <w:numId w:val="0"/>
              </w:numPr>
              <w:spacing w:after="0" w:line="240" w:lineRule="auto"/>
              <w:ind w:left="720"/>
              <w:jc w:val="left"/>
              <w:rPr>
                <w:rFonts w:cs="Arial"/>
                <w:sz w:val="20"/>
                <w:szCs w:val="20"/>
              </w:rPr>
            </w:pPr>
          </w:p>
          <w:p w14:paraId="61AA8D26" w14:textId="77777777" w:rsidR="00E952F6" w:rsidRPr="00F73F47" w:rsidRDefault="00E952F6" w:rsidP="00D71A16">
            <w:pPr>
              <w:spacing w:line="240" w:lineRule="auto"/>
              <w:ind w:left="401" w:hanging="401"/>
              <w:rPr>
                <w:rFonts w:cs="Arial"/>
                <w:sz w:val="20"/>
                <w:szCs w:val="20"/>
              </w:rPr>
            </w:pPr>
            <w:r w:rsidRPr="00F73F47">
              <w:rPr>
                <w:rFonts w:cs="Arial"/>
                <w:sz w:val="20"/>
                <w:szCs w:val="20"/>
              </w:rPr>
              <w:t>B2: Bewertungskriterien und Han</w:t>
            </w:r>
            <w:r w:rsidRPr="00F73F47">
              <w:rPr>
                <w:rFonts w:cs="Arial"/>
                <w:sz w:val="20"/>
                <w:szCs w:val="20"/>
              </w:rPr>
              <w:t>d</w:t>
            </w:r>
            <w:r w:rsidRPr="00F73F47">
              <w:rPr>
                <w:rFonts w:cs="Arial"/>
                <w:sz w:val="20"/>
                <w:szCs w:val="20"/>
              </w:rPr>
              <w:t>lungsoptionen</w:t>
            </w:r>
          </w:p>
          <w:p w14:paraId="66F5D0A1"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Werte und Normen</w:t>
            </w:r>
          </w:p>
          <w:p w14:paraId="7F51AAEB" w14:textId="77777777" w:rsidR="00E952F6" w:rsidRPr="00F73F47" w:rsidRDefault="00E952F6" w:rsidP="00D71A16">
            <w:pPr>
              <w:spacing w:line="240" w:lineRule="auto"/>
              <w:rPr>
                <w:rFonts w:cs="Arial"/>
                <w:sz w:val="20"/>
                <w:szCs w:val="20"/>
              </w:rPr>
            </w:pPr>
          </w:p>
          <w:p w14:paraId="7B16F1ED" w14:textId="77777777" w:rsidR="00E952F6" w:rsidRPr="00F73F47" w:rsidRDefault="00E952F6" w:rsidP="00D71A16">
            <w:pPr>
              <w:spacing w:line="240" w:lineRule="auto"/>
              <w:rPr>
                <w:rFonts w:cs="Arial"/>
                <w:sz w:val="20"/>
                <w:szCs w:val="20"/>
              </w:rPr>
            </w:pPr>
            <w:r w:rsidRPr="00F73F47">
              <w:rPr>
                <w:rFonts w:cs="Arial"/>
                <w:sz w:val="20"/>
                <w:szCs w:val="20"/>
              </w:rPr>
              <w:t>K2: Informationsverarbeitung</w:t>
            </w:r>
          </w:p>
          <w:p w14:paraId="3A4C1B57"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 xml:space="preserve">Recherche </w:t>
            </w:r>
          </w:p>
          <w:p w14:paraId="14C1B765"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Informationsentnahme</w:t>
            </w:r>
          </w:p>
        </w:tc>
        <w:tc>
          <w:tcPr>
            <w:tcW w:w="1227" w:type="pct"/>
            <w:tcBorders>
              <w:top w:val="single" w:sz="6" w:space="0" w:color="00000A"/>
              <w:left w:val="single" w:sz="4" w:space="0" w:color="00000A"/>
              <w:bottom w:val="single" w:sz="12" w:space="0" w:color="auto"/>
              <w:right w:val="single" w:sz="4" w:space="0" w:color="00000A"/>
            </w:tcBorders>
          </w:tcPr>
          <w:p w14:paraId="66A5488C" w14:textId="77777777" w:rsidR="00E952F6" w:rsidRPr="00F73F47" w:rsidRDefault="00E952F6" w:rsidP="00D71A16">
            <w:pPr>
              <w:spacing w:before="120" w:line="240" w:lineRule="auto"/>
              <w:rPr>
                <w:rFonts w:eastAsia="Times New Roman" w:cs="Arial"/>
                <w:i/>
                <w:color w:val="984806" w:themeColor="accent6" w:themeShade="80"/>
                <w:sz w:val="20"/>
                <w:szCs w:val="20"/>
                <w:lang w:eastAsia="de-DE"/>
              </w:rPr>
            </w:pPr>
            <w:r w:rsidRPr="00F73F47">
              <w:rPr>
                <w:rFonts w:eastAsia="Times New Roman" w:cs="Arial"/>
                <w:i/>
                <w:color w:val="984806" w:themeColor="accent6" w:themeShade="80"/>
                <w:sz w:val="20"/>
                <w:szCs w:val="20"/>
                <w:lang w:eastAsia="de-DE"/>
              </w:rPr>
              <w:t>…</w:t>
            </w:r>
            <w:r w:rsidRPr="00F73F47">
              <w:rPr>
                <w:rFonts w:eastAsia="Times New Roman" w:cs="Arial"/>
                <w:i/>
                <w:sz w:val="20"/>
                <w:szCs w:val="20"/>
                <w:lang w:eastAsia="de-DE"/>
              </w:rPr>
              <w:t>zur Schwerpunktsetzung</w:t>
            </w:r>
          </w:p>
          <w:p w14:paraId="6DDD1F2A" w14:textId="77777777" w:rsidR="00E952F6" w:rsidRPr="00F73F47" w:rsidRDefault="00E952F6" w:rsidP="00D71A16">
            <w:pPr>
              <w:spacing w:before="60" w:line="240" w:lineRule="auto"/>
              <w:rPr>
                <w:rFonts w:eastAsia="Times New Roman" w:cs="Arial"/>
                <w:sz w:val="20"/>
                <w:szCs w:val="20"/>
                <w:lang w:eastAsia="de-DE"/>
              </w:rPr>
            </w:pPr>
            <w:r w:rsidRPr="00F73F47">
              <w:rPr>
                <w:rFonts w:eastAsia="Times New Roman" w:cs="Arial"/>
                <w:sz w:val="20"/>
                <w:szCs w:val="20"/>
                <w:lang w:eastAsia="de-DE"/>
              </w:rPr>
              <w:t>Auswahl eines Nutztieres mit verschi</w:t>
            </w:r>
            <w:r w:rsidRPr="00F73F47">
              <w:rPr>
                <w:rFonts w:eastAsia="Times New Roman" w:cs="Arial"/>
                <w:sz w:val="20"/>
                <w:szCs w:val="20"/>
                <w:lang w:eastAsia="de-DE"/>
              </w:rPr>
              <w:t>e</w:t>
            </w:r>
            <w:r w:rsidRPr="00F73F47">
              <w:rPr>
                <w:rFonts w:eastAsia="Times New Roman" w:cs="Arial"/>
                <w:sz w:val="20"/>
                <w:szCs w:val="20"/>
                <w:lang w:eastAsia="de-DE"/>
              </w:rPr>
              <w:t>denen Zuchtformen für unterschiedl</w:t>
            </w:r>
            <w:r w:rsidRPr="00F73F47">
              <w:rPr>
                <w:rFonts w:eastAsia="Times New Roman" w:cs="Arial"/>
                <w:sz w:val="20"/>
                <w:szCs w:val="20"/>
                <w:lang w:eastAsia="de-DE"/>
              </w:rPr>
              <w:t>i</w:t>
            </w:r>
            <w:r w:rsidRPr="00F73F47">
              <w:rPr>
                <w:rFonts w:eastAsia="Times New Roman" w:cs="Arial"/>
                <w:sz w:val="20"/>
                <w:szCs w:val="20"/>
                <w:lang w:eastAsia="de-DE"/>
              </w:rPr>
              <w:t>che Nutzungsziele (z.B. Huhn, Rind),</w:t>
            </w:r>
          </w:p>
          <w:p w14:paraId="57017535" w14:textId="77777777" w:rsidR="00E952F6" w:rsidRPr="00F73F47" w:rsidRDefault="00E952F6" w:rsidP="00D71A16">
            <w:pPr>
              <w:spacing w:after="60" w:line="240" w:lineRule="auto"/>
              <w:rPr>
                <w:rFonts w:eastAsia="Times New Roman" w:cs="Arial"/>
                <w:sz w:val="20"/>
                <w:szCs w:val="20"/>
                <w:lang w:eastAsia="de-DE"/>
              </w:rPr>
            </w:pPr>
            <w:r w:rsidRPr="00F73F47">
              <w:rPr>
                <w:rFonts w:eastAsia="Times New Roman" w:cs="Arial"/>
                <w:sz w:val="20"/>
                <w:szCs w:val="20"/>
                <w:lang w:eastAsia="de-DE"/>
              </w:rPr>
              <w:t>Anbahnung des Selektions- und Vere</w:t>
            </w:r>
            <w:r w:rsidRPr="00F73F47">
              <w:rPr>
                <w:rFonts w:eastAsia="Times New Roman" w:cs="Arial"/>
                <w:sz w:val="20"/>
                <w:szCs w:val="20"/>
                <w:lang w:eastAsia="de-DE"/>
              </w:rPr>
              <w:t>r</w:t>
            </w:r>
            <w:r w:rsidRPr="00F73F47">
              <w:rPr>
                <w:rFonts w:eastAsia="Times New Roman" w:cs="Arial"/>
                <w:sz w:val="20"/>
                <w:szCs w:val="20"/>
                <w:lang w:eastAsia="de-DE"/>
              </w:rPr>
              <w:t>bungskonzepts</w:t>
            </w:r>
          </w:p>
          <w:p w14:paraId="6DFA6245" w14:textId="77777777" w:rsidR="00E952F6" w:rsidRPr="00F73F47" w:rsidRDefault="00E952F6" w:rsidP="00D71A16">
            <w:pPr>
              <w:spacing w:after="60" w:line="240" w:lineRule="auto"/>
              <w:rPr>
                <w:rFonts w:eastAsia="Times New Roman" w:cs="Arial"/>
                <w:sz w:val="20"/>
                <w:szCs w:val="20"/>
                <w:lang w:eastAsia="de-DE"/>
              </w:rPr>
            </w:pPr>
            <w:r w:rsidRPr="00F73F47">
              <w:rPr>
                <w:rFonts w:eastAsia="Times New Roman" w:cs="Arial"/>
                <w:sz w:val="20"/>
                <w:szCs w:val="20"/>
                <w:lang w:eastAsia="de-DE"/>
              </w:rPr>
              <w:t>Konsumverhalten (VB B)</w:t>
            </w:r>
          </w:p>
          <w:p w14:paraId="3998E01C" w14:textId="77777777" w:rsidR="00E952F6" w:rsidRPr="00F73F47" w:rsidRDefault="00E952F6" w:rsidP="00D71A16">
            <w:pPr>
              <w:spacing w:after="60" w:line="240" w:lineRule="auto"/>
              <w:rPr>
                <w:rFonts w:eastAsia="Times New Roman" w:cs="Arial"/>
                <w:sz w:val="20"/>
                <w:szCs w:val="20"/>
                <w:lang w:eastAsia="de-DE"/>
              </w:rPr>
            </w:pPr>
          </w:p>
          <w:p w14:paraId="38DA7381"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Vernetzung</w:t>
            </w:r>
          </w:p>
          <w:p w14:paraId="2F8DF3D5" w14:textId="77777777" w:rsidR="00E952F6" w:rsidRPr="00F73F47" w:rsidRDefault="00E952F6" w:rsidP="00D71A16">
            <w:pPr>
              <w:spacing w:before="60" w:after="60" w:line="240" w:lineRule="auto"/>
              <w:ind w:firstLine="36"/>
              <w:rPr>
                <w:rFonts w:eastAsia="Times New Roman" w:cs="Arial"/>
                <w:sz w:val="20"/>
                <w:szCs w:val="20"/>
                <w:lang w:eastAsia="de-DE"/>
              </w:rPr>
            </w:pPr>
            <w:r w:rsidRPr="00F73F47">
              <w:rPr>
                <w:rFonts w:eastAsia="Times New Roman" w:cs="Arial"/>
                <w:sz w:val="20"/>
                <w:szCs w:val="20"/>
                <w:lang w:eastAsia="de-DE"/>
              </w:rPr>
              <w:t>Züchtung und Artenwandel</w:t>
            </w:r>
            <w:r w:rsidRPr="00F73F47">
              <w:rPr>
                <w:rFonts w:eastAsia="Times New Roman" w:cs="Arial"/>
                <w:sz w:val="20"/>
                <w:szCs w:val="20"/>
                <w:lang w:eastAsia="de-DE"/>
              </w:rPr>
              <w:br/>
              <w:t xml:space="preserve"> </w:t>
            </w: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IF5 Evolution</w:t>
            </w:r>
          </w:p>
          <w:p w14:paraId="73CFEF4B" w14:textId="77777777" w:rsidR="00E952F6" w:rsidRPr="00F73F47" w:rsidRDefault="00E952F6" w:rsidP="00D71A16">
            <w:pPr>
              <w:spacing w:line="240" w:lineRule="auto"/>
              <w:rPr>
                <w:rFonts w:eastAsia="Times New Roman" w:cs="Arial"/>
                <w:sz w:val="20"/>
                <w:szCs w:val="20"/>
                <w:lang w:eastAsia="de-DE"/>
              </w:rPr>
            </w:pPr>
          </w:p>
          <w:p w14:paraId="0B1C03F0"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i/>
                <w:sz w:val="20"/>
                <w:szCs w:val="20"/>
                <w:lang w:eastAsia="de-DE"/>
              </w:rPr>
              <w:t>… zu Synergien</w:t>
            </w:r>
          </w:p>
          <w:p w14:paraId="4CCFD30C" w14:textId="77777777" w:rsidR="00E952F6" w:rsidRPr="00F73F47" w:rsidRDefault="00E952F6" w:rsidP="00D71A16">
            <w:pPr>
              <w:spacing w:before="60" w:after="60" w:line="240" w:lineRule="auto"/>
              <w:ind w:left="360" w:hanging="360"/>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Erdkunde</w:t>
            </w:r>
          </w:p>
        </w:tc>
      </w:tr>
    </w:tbl>
    <w:p w14:paraId="469413FC" w14:textId="77777777" w:rsidR="00E952F6" w:rsidRPr="00F73F47" w:rsidRDefault="00E952F6" w:rsidP="00E952F6">
      <w:pPr>
        <w:rPr>
          <w:rFonts w:cs="Arial"/>
          <w:sz w:val="20"/>
          <w:szCs w:val="20"/>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483"/>
        <w:gridCol w:w="3484"/>
        <w:gridCol w:w="3548"/>
        <w:gridCol w:w="3419"/>
      </w:tblGrid>
      <w:tr w:rsidR="00E952F6" w:rsidRPr="00F73F47" w14:paraId="68DFFE17" w14:textId="77777777" w:rsidTr="00D71A16">
        <w:trPr>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39CF82F7" w14:textId="77777777" w:rsidR="00E952F6" w:rsidRPr="00F73F47" w:rsidRDefault="00E952F6" w:rsidP="00D71A16">
            <w:pPr>
              <w:tabs>
                <w:tab w:val="center" w:pos="7001"/>
                <w:tab w:val="left" w:pos="8500"/>
              </w:tabs>
              <w:spacing w:before="160" w:after="160" w:line="240" w:lineRule="auto"/>
              <w:rPr>
                <w:rFonts w:eastAsia="Times New Roman" w:cs="Arial"/>
                <w:b/>
                <w:caps/>
                <w:sz w:val="20"/>
                <w:szCs w:val="20"/>
                <w:lang w:eastAsia="de-DE"/>
              </w:rPr>
            </w:pPr>
            <w:r>
              <w:rPr>
                <w:rFonts w:eastAsia="Times New Roman" w:cs="Arial"/>
                <w:b/>
                <w:caps/>
                <w:sz w:val="20"/>
                <w:szCs w:val="20"/>
                <w:lang w:eastAsia="de-DE"/>
              </w:rPr>
              <w:tab/>
            </w:r>
            <w:r w:rsidRPr="00F73F47">
              <w:rPr>
                <w:rFonts w:eastAsia="Times New Roman" w:cs="Arial"/>
                <w:b/>
                <w:caps/>
                <w:sz w:val="20"/>
                <w:szCs w:val="20"/>
                <w:lang w:eastAsia="de-DE"/>
              </w:rPr>
              <w:t xml:space="preserve">Jahrgangsstufe </w:t>
            </w:r>
            <w:r>
              <w:rPr>
                <w:rFonts w:eastAsia="Times New Roman" w:cs="Arial"/>
                <w:b/>
                <w:caps/>
                <w:sz w:val="20"/>
                <w:szCs w:val="20"/>
                <w:lang w:eastAsia="de-DE"/>
              </w:rPr>
              <w:t>5 / 6</w:t>
            </w:r>
          </w:p>
        </w:tc>
      </w:tr>
      <w:tr w:rsidR="00E952F6" w:rsidRPr="00F73F47" w14:paraId="1F731131" w14:textId="77777777" w:rsidTr="00D71A16">
        <w:trPr>
          <w:trHeight w:val="985"/>
          <w:tblHeader/>
        </w:trPr>
        <w:tc>
          <w:tcPr>
            <w:tcW w:w="1250" w:type="pct"/>
            <w:tcBorders>
              <w:top w:val="single" w:sz="12" w:space="0" w:color="00000A"/>
              <w:left w:val="single" w:sz="12" w:space="0" w:color="00000A"/>
              <w:bottom w:val="single" w:sz="12" w:space="0" w:color="auto"/>
              <w:right w:val="single" w:sz="4" w:space="0" w:color="00000A"/>
            </w:tcBorders>
            <w:shd w:val="clear" w:color="auto" w:fill="D9D9D9" w:themeFill="background1" w:themeFillShade="D9"/>
            <w:vAlign w:val="center"/>
            <w:hideMark/>
          </w:tcPr>
          <w:p w14:paraId="7423B9AE"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lastRenderedPageBreak/>
              <w:t>Unterrichtsvorhaben</w:t>
            </w:r>
          </w:p>
        </w:tc>
        <w:tc>
          <w:tcPr>
            <w:tcW w:w="1250"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199735AF"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Inhaltsfelder</w:t>
            </w:r>
            <w:r w:rsidRPr="00F73F47">
              <w:rPr>
                <w:rFonts w:eastAsia="Times New Roman" w:cs="Arial"/>
                <w:b/>
                <w:sz w:val="20"/>
                <w:szCs w:val="20"/>
                <w:lang w:eastAsia="de-DE"/>
              </w:rPr>
              <w:br/>
            </w:r>
            <w:r w:rsidRPr="00F73F47">
              <w:rPr>
                <w:rFonts w:eastAsia="Times New Roman" w:cs="Arial"/>
                <w:sz w:val="20"/>
                <w:szCs w:val="20"/>
                <w:lang w:eastAsia="de-DE"/>
              </w:rPr>
              <w:t xml:space="preserve">Inhaltliche </w:t>
            </w:r>
            <w:r>
              <w:rPr>
                <w:rFonts w:eastAsia="Times New Roman" w:cs="Arial"/>
                <w:sz w:val="20"/>
                <w:szCs w:val="20"/>
                <w:lang w:eastAsia="de-DE"/>
              </w:rPr>
              <w:t>Aspekte</w:t>
            </w:r>
          </w:p>
        </w:tc>
        <w:tc>
          <w:tcPr>
            <w:tcW w:w="1273"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58F33C96"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Schwerpunkte der</w:t>
            </w:r>
          </w:p>
          <w:p w14:paraId="0668214F"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Kompetenzentwicklung</w:t>
            </w:r>
          </w:p>
        </w:tc>
        <w:tc>
          <w:tcPr>
            <w:tcW w:w="1227" w:type="pct"/>
            <w:tcBorders>
              <w:top w:val="single" w:sz="12" w:space="0" w:color="00000A"/>
              <w:left w:val="single" w:sz="4" w:space="0" w:color="00000A"/>
              <w:bottom w:val="single" w:sz="12" w:space="0" w:color="auto"/>
              <w:right w:val="single" w:sz="12" w:space="0" w:color="00000A"/>
            </w:tcBorders>
            <w:shd w:val="clear" w:color="auto" w:fill="D9D9D9" w:themeFill="background1" w:themeFillShade="D9"/>
            <w:vAlign w:val="center"/>
            <w:hideMark/>
          </w:tcPr>
          <w:p w14:paraId="63D28CDE"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Weitere Vereinbarungen</w:t>
            </w:r>
          </w:p>
        </w:tc>
      </w:tr>
      <w:tr w:rsidR="00E952F6" w:rsidRPr="00F73F47" w14:paraId="25335273" w14:textId="77777777" w:rsidTr="00D71A16">
        <w:trPr>
          <w:trHeight w:val="1750"/>
        </w:trPr>
        <w:tc>
          <w:tcPr>
            <w:tcW w:w="1250" w:type="pct"/>
            <w:tcBorders>
              <w:top w:val="single" w:sz="12" w:space="0" w:color="auto"/>
              <w:left w:val="single" w:sz="4" w:space="0" w:color="00000A"/>
              <w:bottom w:val="single" w:sz="6" w:space="0" w:color="00000A"/>
              <w:right w:val="single" w:sz="4" w:space="0" w:color="00000A"/>
            </w:tcBorders>
          </w:tcPr>
          <w:p w14:paraId="1C6757E6" w14:textId="77777777" w:rsidR="00E952F6" w:rsidRPr="00F73F47" w:rsidRDefault="00E952F6" w:rsidP="00D71A16">
            <w:pPr>
              <w:spacing w:before="120" w:after="100" w:line="240" w:lineRule="auto"/>
              <w:rPr>
                <w:rFonts w:eastAsia="Times New Roman" w:cs="Arial"/>
                <w:b/>
                <w:sz w:val="20"/>
                <w:szCs w:val="20"/>
                <w:lang w:eastAsia="de-DE"/>
              </w:rPr>
            </w:pPr>
            <w:r w:rsidRPr="00F73F47">
              <w:rPr>
                <w:rFonts w:eastAsia="Times New Roman" w:cs="Arial"/>
                <w:b/>
                <w:sz w:val="20"/>
                <w:szCs w:val="20"/>
                <w:lang w:eastAsia="de-DE"/>
              </w:rPr>
              <w:t>UV 5.4:</w:t>
            </w:r>
            <w:r w:rsidRPr="00F73F47">
              <w:rPr>
                <w:rFonts w:eastAsia="Times New Roman" w:cs="Arial"/>
                <w:b/>
                <w:sz w:val="20"/>
                <w:szCs w:val="20"/>
                <w:lang w:eastAsia="de-DE"/>
              </w:rPr>
              <w:br/>
              <w:t>Erforschung von Bau und Funktion</w:t>
            </w:r>
            <w:r w:rsidRPr="00F73F47">
              <w:rPr>
                <w:rFonts w:eastAsia="Times New Roman" w:cs="Arial"/>
                <w:b/>
                <w:sz w:val="20"/>
                <w:szCs w:val="20"/>
                <w:lang w:eastAsia="de-DE"/>
              </w:rPr>
              <w:t>s</w:t>
            </w:r>
            <w:r w:rsidRPr="00F73F47">
              <w:rPr>
                <w:rFonts w:eastAsia="Times New Roman" w:cs="Arial"/>
                <w:b/>
                <w:sz w:val="20"/>
                <w:szCs w:val="20"/>
                <w:lang w:eastAsia="de-DE"/>
              </w:rPr>
              <w:t>weise der Pflanzen</w:t>
            </w:r>
          </w:p>
          <w:p w14:paraId="43A3D6E4"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i/>
                <w:sz w:val="20"/>
                <w:szCs w:val="20"/>
                <w:lang w:eastAsia="de-DE"/>
              </w:rPr>
              <w:br/>
              <w:t>Was brauchen Pflanzen zum Leben und wie versorgen sie sich?</w:t>
            </w:r>
            <w:r w:rsidRPr="00F73F47">
              <w:rPr>
                <w:rFonts w:eastAsia="Times New Roman" w:cs="Arial"/>
                <w:i/>
                <w:sz w:val="20"/>
                <w:szCs w:val="20"/>
                <w:lang w:eastAsia="de-DE"/>
              </w:rPr>
              <w:br/>
            </w:r>
          </w:p>
          <w:p w14:paraId="7F77B57A"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i/>
                <w:sz w:val="20"/>
                <w:szCs w:val="20"/>
                <w:lang w:eastAsia="de-DE"/>
              </w:rPr>
              <w:t>Wie entwickeln sich Pflanzen?</w:t>
            </w:r>
          </w:p>
          <w:p w14:paraId="2E7A028E" w14:textId="77777777" w:rsidR="00E952F6" w:rsidRPr="00F73F47" w:rsidRDefault="00E952F6" w:rsidP="00D71A16">
            <w:pPr>
              <w:spacing w:before="120" w:line="240" w:lineRule="auto"/>
              <w:rPr>
                <w:rFonts w:eastAsia="Times New Roman" w:cs="Arial"/>
                <w:sz w:val="20"/>
                <w:szCs w:val="20"/>
                <w:lang w:eastAsia="de-DE"/>
              </w:rPr>
            </w:pPr>
          </w:p>
          <w:p w14:paraId="19C0D788" w14:textId="77777777" w:rsidR="00E952F6" w:rsidRPr="00F73F47" w:rsidRDefault="00E952F6" w:rsidP="00D71A16">
            <w:pPr>
              <w:spacing w:before="120" w:line="240" w:lineRule="auto"/>
              <w:rPr>
                <w:rFonts w:eastAsia="Times New Roman" w:cs="Arial"/>
                <w:sz w:val="20"/>
                <w:szCs w:val="20"/>
                <w:lang w:eastAsia="de-DE"/>
              </w:rPr>
            </w:pPr>
          </w:p>
          <w:p w14:paraId="16193CFF" w14:textId="77777777" w:rsidR="00E952F6" w:rsidRPr="00F73F47" w:rsidRDefault="00E952F6" w:rsidP="00D71A16">
            <w:pPr>
              <w:spacing w:before="120" w:line="240" w:lineRule="auto"/>
              <w:jc w:val="right"/>
              <w:rPr>
                <w:rFonts w:eastAsia="Times New Roman" w:cs="Arial"/>
                <w:i/>
                <w:sz w:val="20"/>
                <w:szCs w:val="20"/>
                <w:lang w:eastAsia="de-DE"/>
              </w:rPr>
            </w:pPr>
            <w:r w:rsidRPr="00F73F47">
              <w:rPr>
                <w:rFonts w:eastAsia="Times New Roman" w:cs="Arial"/>
                <w:sz w:val="20"/>
                <w:szCs w:val="20"/>
                <w:lang w:eastAsia="de-DE"/>
              </w:rPr>
              <w:t>ca. 9 Ustd.</w:t>
            </w:r>
          </w:p>
        </w:tc>
        <w:tc>
          <w:tcPr>
            <w:tcW w:w="1250" w:type="pct"/>
            <w:tcBorders>
              <w:top w:val="single" w:sz="12" w:space="0" w:color="auto"/>
              <w:left w:val="single" w:sz="4" w:space="0" w:color="00000A"/>
              <w:bottom w:val="single" w:sz="6" w:space="0" w:color="00000A"/>
              <w:right w:val="single" w:sz="4" w:space="0" w:color="auto"/>
            </w:tcBorders>
          </w:tcPr>
          <w:p w14:paraId="6145CC24"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r w:rsidRPr="00F73F47">
              <w:rPr>
                <w:rFonts w:eastAsia="Times New Roman" w:cs="Arial"/>
                <w:b/>
                <w:sz w:val="20"/>
                <w:szCs w:val="20"/>
                <w:lang w:eastAsia="de-DE"/>
              </w:rPr>
              <w:t>IF1:</w:t>
            </w:r>
            <w:r w:rsidRPr="00F73F47">
              <w:rPr>
                <w:rFonts w:eastAsia="Times New Roman" w:cs="Arial"/>
                <w:b/>
                <w:sz w:val="20"/>
                <w:szCs w:val="20"/>
                <w:lang w:eastAsia="de-DE"/>
              </w:rPr>
              <w:br/>
              <w:t>Vielfalt und Angepasstheiten von Lebewesen</w:t>
            </w:r>
          </w:p>
          <w:p w14:paraId="4DB5622F"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p>
          <w:p w14:paraId="42848E80" w14:textId="77777777" w:rsidR="00E952F6" w:rsidRPr="00F73F47" w:rsidRDefault="00E952F6" w:rsidP="00D71A16">
            <w:pPr>
              <w:spacing w:before="60" w:line="240" w:lineRule="auto"/>
              <w:rPr>
                <w:rFonts w:cs="Arial"/>
                <w:sz w:val="20"/>
                <w:szCs w:val="20"/>
              </w:rPr>
            </w:pPr>
            <w:r w:rsidRPr="00F73F47">
              <w:rPr>
                <w:rFonts w:cs="Arial"/>
                <w:sz w:val="20"/>
                <w:szCs w:val="20"/>
              </w:rPr>
              <w:t>Vielfalt und Angepasst</w:t>
            </w:r>
            <w:r w:rsidRPr="00F73F47">
              <w:rPr>
                <w:rFonts w:cs="Arial"/>
                <w:sz w:val="20"/>
                <w:szCs w:val="20"/>
              </w:rPr>
              <w:softHyphen/>
              <w:t>hei</w:t>
            </w:r>
            <w:r w:rsidRPr="00F73F47">
              <w:rPr>
                <w:rFonts w:cs="Arial"/>
                <w:sz w:val="20"/>
                <w:szCs w:val="20"/>
              </w:rPr>
              <w:softHyphen/>
              <w:t>ten von S</w:t>
            </w:r>
            <w:r w:rsidRPr="00F73F47">
              <w:rPr>
                <w:rFonts w:cs="Arial"/>
                <w:sz w:val="20"/>
                <w:szCs w:val="20"/>
              </w:rPr>
              <w:t>a</w:t>
            </w:r>
            <w:r w:rsidRPr="00F73F47">
              <w:rPr>
                <w:rFonts w:cs="Arial"/>
                <w:sz w:val="20"/>
                <w:szCs w:val="20"/>
              </w:rPr>
              <w:t>men</w:t>
            </w:r>
            <w:r w:rsidRPr="00F73F47">
              <w:rPr>
                <w:rFonts w:cs="Arial"/>
                <w:sz w:val="20"/>
                <w:szCs w:val="20"/>
              </w:rPr>
              <w:softHyphen/>
              <w:t>pflanzen</w:t>
            </w:r>
          </w:p>
          <w:p w14:paraId="725B8DC7"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Grundbauplan</w:t>
            </w:r>
          </w:p>
          <w:p w14:paraId="3D5AFDDC"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Funktions</w:t>
            </w:r>
            <w:r w:rsidRPr="00F73F47">
              <w:rPr>
                <w:rFonts w:cs="Arial"/>
                <w:color w:val="000000" w:themeColor="text1"/>
                <w:sz w:val="20"/>
                <w:szCs w:val="20"/>
              </w:rPr>
              <w:softHyphen/>
              <w:t>zusam</w:t>
            </w:r>
            <w:r w:rsidRPr="00F73F47">
              <w:rPr>
                <w:rFonts w:cs="Arial"/>
                <w:color w:val="000000" w:themeColor="text1"/>
                <w:sz w:val="20"/>
                <w:szCs w:val="20"/>
              </w:rPr>
              <w:softHyphen/>
              <w:t>menhang der Pflanzenorgane</w:t>
            </w:r>
          </w:p>
          <w:p w14:paraId="66C9B06B"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Bedeutung der Fotosynthese</w:t>
            </w:r>
          </w:p>
          <w:p w14:paraId="6281EE5B"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eastAsia="Times New Roman" w:cs="Arial"/>
                <w:b/>
                <w:sz w:val="20"/>
                <w:szCs w:val="20"/>
                <w:lang w:eastAsia="de-DE"/>
              </w:rPr>
            </w:pPr>
            <w:r w:rsidRPr="00F73F47">
              <w:rPr>
                <w:rFonts w:cs="Arial"/>
                <w:color w:val="000000" w:themeColor="text1"/>
                <w:sz w:val="20"/>
                <w:szCs w:val="20"/>
              </w:rPr>
              <w:t>Keimung</w:t>
            </w:r>
          </w:p>
        </w:tc>
        <w:tc>
          <w:tcPr>
            <w:tcW w:w="1273" w:type="pct"/>
            <w:tcBorders>
              <w:top w:val="single" w:sz="12" w:space="0" w:color="auto"/>
              <w:left w:val="single" w:sz="4" w:space="0" w:color="auto"/>
              <w:bottom w:val="single" w:sz="6" w:space="0" w:color="00000A"/>
              <w:right w:val="single" w:sz="4" w:space="0" w:color="auto"/>
            </w:tcBorders>
          </w:tcPr>
          <w:p w14:paraId="2DA21212" w14:textId="77777777" w:rsidR="00E952F6" w:rsidRPr="00F73F47" w:rsidRDefault="00E952F6" w:rsidP="00D71A16">
            <w:pPr>
              <w:spacing w:before="120" w:line="240" w:lineRule="auto"/>
              <w:rPr>
                <w:rFonts w:cs="Arial"/>
                <w:sz w:val="20"/>
                <w:szCs w:val="20"/>
              </w:rPr>
            </w:pPr>
            <w:r w:rsidRPr="00F73F47">
              <w:rPr>
                <w:rFonts w:cs="Arial"/>
                <w:sz w:val="20"/>
                <w:szCs w:val="20"/>
              </w:rPr>
              <w:t xml:space="preserve">E2: Wahrnehmung und Beobachtung </w:t>
            </w:r>
          </w:p>
          <w:p w14:paraId="3D9BFD6D"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genaues Beschreiben</w:t>
            </w:r>
            <w:r w:rsidRPr="00F73F47">
              <w:rPr>
                <w:rFonts w:eastAsia="Times New Roman" w:cs="Arial"/>
                <w:sz w:val="20"/>
                <w:szCs w:val="20"/>
                <w:lang w:eastAsia="de-DE"/>
              </w:rPr>
              <w:br/>
            </w:r>
          </w:p>
          <w:p w14:paraId="245623FA" w14:textId="77777777" w:rsidR="00E952F6" w:rsidRPr="00F73F47" w:rsidRDefault="00E952F6" w:rsidP="00D71A16">
            <w:pPr>
              <w:spacing w:before="120" w:after="60" w:line="240" w:lineRule="auto"/>
              <w:rPr>
                <w:rFonts w:cs="Arial"/>
                <w:sz w:val="20"/>
                <w:szCs w:val="20"/>
              </w:rPr>
            </w:pPr>
            <w:r w:rsidRPr="00F73F47">
              <w:rPr>
                <w:rFonts w:cs="Arial"/>
                <w:sz w:val="20"/>
                <w:szCs w:val="20"/>
              </w:rPr>
              <w:t>E4: Untersuchung und Experiment</w:t>
            </w:r>
          </w:p>
          <w:p w14:paraId="17AEFE7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Faktorenkontrolle bei der Pl</w:t>
            </w:r>
            <w:r w:rsidRPr="00F73F47">
              <w:rPr>
                <w:rFonts w:cs="Arial"/>
                <w:sz w:val="20"/>
                <w:szCs w:val="20"/>
              </w:rPr>
              <w:t>a</w:t>
            </w:r>
            <w:r w:rsidRPr="00F73F47">
              <w:rPr>
                <w:rFonts w:cs="Arial"/>
                <w:sz w:val="20"/>
                <w:szCs w:val="20"/>
              </w:rPr>
              <w:t>nung von Experimenten</w:t>
            </w:r>
          </w:p>
          <w:p w14:paraId="2F641FFA" w14:textId="77777777" w:rsidR="00E952F6" w:rsidRPr="00F73F47" w:rsidRDefault="00E952F6" w:rsidP="00D71A16">
            <w:pPr>
              <w:spacing w:line="240" w:lineRule="auto"/>
              <w:rPr>
                <w:rFonts w:cs="Arial"/>
                <w:sz w:val="20"/>
                <w:szCs w:val="20"/>
              </w:rPr>
            </w:pPr>
          </w:p>
          <w:p w14:paraId="2F2B7504" w14:textId="77777777" w:rsidR="00E952F6" w:rsidRPr="00F73F47" w:rsidRDefault="00E952F6" w:rsidP="00D71A16">
            <w:pPr>
              <w:spacing w:line="240" w:lineRule="auto"/>
              <w:ind w:left="411" w:hanging="411"/>
              <w:rPr>
                <w:rFonts w:eastAsia="Times New Roman" w:cs="Arial"/>
                <w:sz w:val="20"/>
                <w:szCs w:val="20"/>
                <w:lang w:eastAsia="de-DE"/>
              </w:rPr>
            </w:pPr>
            <w:r w:rsidRPr="00F73F47">
              <w:rPr>
                <w:rFonts w:eastAsia="Times New Roman" w:cs="Arial"/>
                <w:sz w:val="20"/>
                <w:szCs w:val="20"/>
                <w:lang w:eastAsia="de-DE"/>
              </w:rPr>
              <w:t xml:space="preserve">E7: </w:t>
            </w:r>
            <w:r w:rsidRPr="00F73F47">
              <w:rPr>
                <w:rFonts w:cs="Arial"/>
                <w:sz w:val="20"/>
                <w:szCs w:val="20"/>
              </w:rPr>
              <w:t>Naturwissenschaftliches Denken und Arbeiten</w:t>
            </w:r>
          </w:p>
          <w:p w14:paraId="3134E0F6"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cs="Arial"/>
                <w:sz w:val="20"/>
                <w:szCs w:val="20"/>
              </w:rPr>
              <w:t>Schritte</w:t>
            </w:r>
            <w:r w:rsidRPr="00F73F47">
              <w:rPr>
                <w:rFonts w:eastAsia="Times New Roman" w:cs="Arial"/>
                <w:sz w:val="20"/>
                <w:szCs w:val="20"/>
                <w:lang w:eastAsia="de-DE"/>
              </w:rPr>
              <w:t xml:space="preserve"> der Erkenntnis</w:t>
            </w:r>
            <w:r w:rsidRPr="00F73F47">
              <w:rPr>
                <w:rFonts w:eastAsia="Times New Roman" w:cs="Arial"/>
                <w:sz w:val="20"/>
                <w:szCs w:val="20"/>
                <w:lang w:eastAsia="de-DE"/>
              </w:rPr>
              <w:softHyphen/>
              <w:t>gewinnung</w:t>
            </w:r>
          </w:p>
          <w:p w14:paraId="54A71448" w14:textId="77777777" w:rsidR="00E952F6" w:rsidRPr="00F73F47" w:rsidRDefault="00E952F6" w:rsidP="00D71A16">
            <w:pPr>
              <w:pStyle w:val="Listenabsatz"/>
              <w:numPr>
                <w:ilvl w:val="0"/>
                <w:numId w:val="0"/>
              </w:numPr>
              <w:spacing w:after="0" w:line="240" w:lineRule="auto"/>
              <w:ind w:left="369"/>
              <w:contextualSpacing w:val="0"/>
              <w:jc w:val="left"/>
              <w:rPr>
                <w:rFonts w:eastAsia="Times New Roman" w:cs="Arial"/>
                <w:sz w:val="20"/>
                <w:szCs w:val="20"/>
                <w:lang w:eastAsia="de-DE"/>
              </w:rPr>
            </w:pPr>
          </w:p>
          <w:p w14:paraId="28C202F9" w14:textId="77777777" w:rsidR="00E952F6" w:rsidRPr="00F73F47" w:rsidRDefault="00E952F6" w:rsidP="00D71A16">
            <w:pPr>
              <w:spacing w:before="60" w:line="240" w:lineRule="auto"/>
              <w:rPr>
                <w:rFonts w:cs="Arial"/>
                <w:sz w:val="20"/>
                <w:szCs w:val="20"/>
              </w:rPr>
            </w:pPr>
            <w:r w:rsidRPr="00F73F47">
              <w:rPr>
                <w:rFonts w:cs="Arial"/>
                <w:sz w:val="20"/>
                <w:szCs w:val="20"/>
              </w:rPr>
              <w:t>K1: Dokumentation</w:t>
            </w:r>
          </w:p>
          <w:p w14:paraId="35F8C4C1" w14:textId="77777777" w:rsidR="00E952F6" w:rsidRPr="00F73F47" w:rsidRDefault="00E952F6" w:rsidP="00E952F6">
            <w:pPr>
              <w:pStyle w:val="Listenabsatz"/>
              <w:numPr>
                <w:ilvl w:val="0"/>
                <w:numId w:val="3"/>
              </w:numPr>
              <w:spacing w:after="12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Pfeildiagramme zu Stoffflüssen</w:t>
            </w:r>
          </w:p>
        </w:tc>
        <w:tc>
          <w:tcPr>
            <w:tcW w:w="1227" w:type="pct"/>
            <w:tcBorders>
              <w:top w:val="single" w:sz="12" w:space="0" w:color="auto"/>
              <w:left w:val="single" w:sz="4" w:space="0" w:color="auto"/>
              <w:bottom w:val="single" w:sz="6" w:space="0" w:color="00000A"/>
              <w:right w:val="single" w:sz="4" w:space="0" w:color="00000A"/>
            </w:tcBorders>
          </w:tcPr>
          <w:p w14:paraId="23A0DFBB"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Schwerpunktsetzung</w:t>
            </w:r>
          </w:p>
          <w:p w14:paraId="6DB3C493"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Keimungsversuche</w:t>
            </w:r>
          </w:p>
          <w:p w14:paraId="24892BB9" w14:textId="77777777" w:rsidR="00E952F6" w:rsidRPr="00F73F47" w:rsidRDefault="00E952F6" w:rsidP="00D71A16">
            <w:pPr>
              <w:spacing w:line="240" w:lineRule="auto"/>
              <w:rPr>
                <w:rFonts w:eastAsia="Times New Roman" w:cs="Arial"/>
                <w:sz w:val="20"/>
                <w:szCs w:val="20"/>
                <w:lang w:eastAsia="de-DE"/>
              </w:rPr>
            </w:pPr>
          </w:p>
          <w:p w14:paraId="3D5F1679" w14:textId="77777777" w:rsidR="00E952F6" w:rsidRPr="00F73F47" w:rsidRDefault="00E952F6" w:rsidP="00D71A16">
            <w:pPr>
              <w:spacing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Vernetzung</w:t>
            </w:r>
          </w:p>
          <w:p w14:paraId="03EDF7A1"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 xml:space="preserve">Bau der Pflanzenzelle </w:t>
            </w: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5.1</w:t>
            </w:r>
          </w:p>
          <w:p w14:paraId="5B417C88" w14:textId="77777777" w:rsidR="00E952F6" w:rsidRPr="00F73F47" w:rsidRDefault="00E952F6" w:rsidP="00D71A16">
            <w:pPr>
              <w:spacing w:before="120" w:line="240" w:lineRule="auto"/>
              <w:rPr>
                <w:rFonts w:eastAsia="Times New Roman" w:cs="Arial"/>
                <w:sz w:val="20"/>
                <w:szCs w:val="20"/>
                <w:lang w:eastAsia="de-DE"/>
              </w:rPr>
            </w:pPr>
            <w:r w:rsidRPr="00F73F47">
              <w:rPr>
                <w:rFonts w:eastAsia="Times New Roman" w:cs="Arial"/>
                <w:sz w:val="20"/>
                <w:szCs w:val="20"/>
                <w:lang w:eastAsia="de-DE"/>
              </w:rPr>
              <w:t>Stoffflüsse, Bedeutung der Foto</w:t>
            </w:r>
            <w:r w:rsidRPr="00F73F47">
              <w:rPr>
                <w:rFonts w:eastAsia="Times New Roman" w:cs="Arial"/>
                <w:sz w:val="20"/>
                <w:szCs w:val="20"/>
                <w:lang w:eastAsia="de-DE"/>
              </w:rPr>
              <w:softHyphen/>
              <w:t xml:space="preserve">synthese </w:t>
            </w:r>
          </w:p>
          <w:p w14:paraId="7A534B37"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IF4 Ökologie</w:t>
            </w:r>
          </w:p>
          <w:p w14:paraId="687966B4" w14:textId="77777777" w:rsidR="00E952F6" w:rsidRPr="00F73F47" w:rsidRDefault="00E952F6" w:rsidP="00D71A16">
            <w:pPr>
              <w:spacing w:line="240" w:lineRule="auto"/>
              <w:ind w:left="184" w:hanging="184"/>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IF2 Mensch und Gesundheit: Ernä</w:t>
            </w:r>
            <w:r w:rsidRPr="00F73F47">
              <w:rPr>
                <w:rFonts w:eastAsia="Times New Roman" w:cs="Arial"/>
                <w:sz w:val="20"/>
                <w:szCs w:val="20"/>
                <w:lang w:eastAsia="de-DE"/>
              </w:rPr>
              <w:t>h</w:t>
            </w:r>
            <w:r w:rsidRPr="00F73F47">
              <w:rPr>
                <w:rFonts w:eastAsia="Times New Roman" w:cs="Arial"/>
                <w:sz w:val="20"/>
                <w:szCs w:val="20"/>
                <w:lang w:eastAsia="de-DE"/>
              </w:rPr>
              <w:t>rung und Verdauung, A</w:t>
            </w:r>
            <w:r w:rsidRPr="00F73F47">
              <w:rPr>
                <w:rFonts w:eastAsia="Times New Roman" w:cs="Arial"/>
                <w:sz w:val="20"/>
                <w:szCs w:val="20"/>
                <w:lang w:eastAsia="de-DE"/>
              </w:rPr>
              <w:t>t</w:t>
            </w:r>
            <w:r w:rsidRPr="00F73F47">
              <w:rPr>
                <w:rFonts w:eastAsia="Times New Roman" w:cs="Arial"/>
                <w:sz w:val="20"/>
                <w:szCs w:val="20"/>
                <w:lang w:eastAsia="de-DE"/>
              </w:rPr>
              <w:t>mung</w:t>
            </w:r>
          </w:p>
          <w:p w14:paraId="1465EC9F"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 xml:space="preserve">   </w:t>
            </w:r>
          </w:p>
        </w:tc>
      </w:tr>
      <w:tr w:rsidR="00E952F6" w:rsidRPr="00F73F47" w14:paraId="659A4A28"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3CEED294" w14:textId="77777777" w:rsidR="00E952F6" w:rsidRPr="00F73F47" w:rsidRDefault="00E952F6" w:rsidP="00D71A16">
            <w:pPr>
              <w:spacing w:before="120" w:line="240" w:lineRule="auto"/>
              <w:rPr>
                <w:rFonts w:eastAsia="Times New Roman" w:cs="Arial"/>
                <w:b/>
                <w:sz w:val="20"/>
                <w:szCs w:val="20"/>
                <w:lang w:eastAsia="de-DE"/>
              </w:rPr>
            </w:pPr>
            <w:r w:rsidRPr="00F73F47">
              <w:rPr>
                <w:rFonts w:eastAsia="Times New Roman" w:cs="Arial"/>
                <w:b/>
                <w:sz w:val="20"/>
                <w:szCs w:val="20"/>
                <w:lang w:eastAsia="de-DE"/>
              </w:rPr>
              <w:t xml:space="preserve">UV 6.1: </w:t>
            </w:r>
            <w:r w:rsidRPr="00F73F47">
              <w:rPr>
                <w:rFonts w:eastAsia="Times New Roman" w:cs="Arial"/>
                <w:b/>
                <w:sz w:val="20"/>
                <w:szCs w:val="20"/>
                <w:lang w:eastAsia="de-DE"/>
              </w:rPr>
              <w:br/>
              <w:t>Vielfalt der Blüten – Fortpflan</w:t>
            </w:r>
            <w:r w:rsidRPr="00F73F47">
              <w:rPr>
                <w:rFonts w:eastAsia="Times New Roman" w:cs="Arial"/>
                <w:b/>
                <w:sz w:val="20"/>
                <w:szCs w:val="20"/>
                <w:lang w:eastAsia="de-DE"/>
              </w:rPr>
              <w:softHyphen/>
              <w:t>zung von Blütenpflanzen</w:t>
            </w:r>
          </w:p>
          <w:p w14:paraId="31115893"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i/>
                <w:sz w:val="20"/>
                <w:szCs w:val="20"/>
                <w:lang w:eastAsia="de-DE"/>
              </w:rPr>
              <w:t>Welche Funktion haben Blüten?</w:t>
            </w:r>
            <w:r w:rsidRPr="00F73F47">
              <w:rPr>
                <w:rFonts w:eastAsia="Times New Roman" w:cs="Arial"/>
                <w:i/>
                <w:sz w:val="20"/>
                <w:szCs w:val="20"/>
                <w:lang w:eastAsia="de-DE"/>
              </w:rPr>
              <w:br/>
            </w:r>
          </w:p>
          <w:p w14:paraId="017FCCF5"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i/>
                <w:sz w:val="20"/>
                <w:szCs w:val="20"/>
                <w:lang w:eastAsia="de-DE"/>
              </w:rPr>
              <w:t>Wie erreichen Pflanzen neue Stan</w:t>
            </w:r>
            <w:r w:rsidRPr="00F73F47">
              <w:rPr>
                <w:rFonts w:eastAsia="Times New Roman" w:cs="Arial"/>
                <w:i/>
                <w:sz w:val="20"/>
                <w:szCs w:val="20"/>
                <w:lang w:eastAsia="de-DE"/>
              </w:rPr>
              <w:t>d</w:t>
            </w:r>
            <w:r w:rsidRPr="00F73F47">
              <w:rPr>
                <w:rFonts w:eastAsia="Times New Roman" w:cs="Arial"/>
                <w:i/>
                <w:sz w:val="20"/>
                <w:szCs w:val="20"/>
                <w:lang w:eastAsia="de-DE"/>
              </w:rPr>
              <w:t>orte, obwohl sie sich nicht fort</w:t>
            </w:r>
            <w:r w:rsidRPr="00F73F47">
              <w:rPr>
                <w:rFonts w:eastAsia="Times New Roman" w:cs="Arial"/>
                <w:i/>
                <w:sz w:val="20"/>
                <w:szCs w:val="20"/>
                <w:lang w:eastAsia="de-DE"/>
              </w:rPr>
              <w:softHyphen/>
              <w:t>be</w:t>
            </w:r>
            <w:r w:rsidRPr="00F73F47">
              <w:rPr>
                <w:rFonts w:eastAsia="Times New Roman" w:cs="Arial"/>
                <w:i/>
                <w:sz w:val="20"/>
                <w:szCs w:val="20"/>
                <w:lang w:eastAsia="de-DE"/>
              </w:rPr>
              <w:softHyphen/>
              <w:t>wegen kö</w:t>
            </w:r>
            <w:r w:rsidRPr="00F73F47">
              <w:rPr>
                <w:rFonts w:eastAsia="Times New Roman" w:cs="Arial"/>
                <w:i/>
                <w:sz w:val="20"/>
                <w:szCs w:val="20"/>
                <w:lang w:eastAsia="de-DE"/>
              </w:rPr>
              <w:t>n</w:t>
            </w:r>
            <w:r w:rsidRPr="00F73F47">
              <w:rPr>
                <w:rFonts w:eastAsia="Times New Roman" w:cs="Arial"/>
                <w:i/>
                <w:sz w:val="20"/>
                <w:szCs w:val="20"/>
                <w:lang w:eastAsia="de-DE"/>
              </w:rPr>
              <w:t>nen?</w:t>
            </w:r>
          </w:p>
          <w:p w14:paraId="1EE68668"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i/>
                <w:sz w:val="20"/>
                <w:szCs w:val="20"/>
                <w:lang w:eastAsia="de-DE"/>
              </w:rPr>
              <w:br/>
            </w:r>
            <w:r w:rsidRPr="00F73F47">
              <w:rPr>
                <w:rFonts w:eastAsia="Times New Roman" w:cs="Arial"/>
                <w:i/>
                <w:sz w:val="20"/>
                <w:szCs w:val="20"/>
                <w:lang w:eastAsia="de-DE"/>
              </w:rPr>
              <w:br/>
            </w:r>
            <w:r w:rsidRPr="00F73F47">
              <w:rPr>
                <w:rFonts w:eastAsia="Times New Roman" w:cs="Arial"/>
                <w:i/>
                <w:sz w:val="20"/>
                <w:szCs w:val="20"/>
                <w:lang w:eastAsia="de-DE"/>
              </w:rPr>
              <w:br/>
            </w:r>
            <w:r w:rsidRPr="00F73F47">
              <w:rPr>
                <w:rFonts w:cs="Arial"/>
                <w:i/>
                <w:sz w:val="20"/>
                <w:szCs w:val="20"/>
              </w:rPr>
              <w:t>Wie lässt sich die Vielfalt von Blüte</w:t>
            </w:r>
            <w:r w:rsidRPr="00F73F47">
              <w:rPr>
                <w:rFonts w:cs="Arial"/>
                <w:i/>
                <w:sz w:val="20"/>
                <w:szCs w:val="20"/>
              </w:rPr>
              <w:t>n</w:t>
            </w:r>
            <w:r w:rsidRPr="00F73F47">
              <w:rPr>
                <w:rFonts w:cs="Arial"/>
                <w:i/>
                <w:sz w:val="20"/>
                <w:szCs w:val="20"/>
              </w:rPr>
              <w:t>pflanzen im Schul</w:t>
            </w:r>
            <w:r w:rsidRPr="00F73F47">
              <w:rPr>
                <w:rFonts w:cs="Arial"/>
                <w:i/>
                <w:sz w:val="20"/>
                <w:szCs w:val="20"/>
              </w:rPr>
              <w:softHyphen/>
              <w:t>umfeld erkunden?</w:t>
            </w:r>
          </w:p>
          <w:p w14:paraId="0CBF0E7D" w14:textId="77777777" w:rsidR="00E952F6" w:rsidRPr="00F73F47" w:rsidRDefault="00E952F6" w:rsidP="00D71A16">
            <w:pPr>
              <w:spacing w:before="120" w:line="240" w:lineRule="auto"/>
              <w:jc w:val="right"/>
              <w:rPr>
                <w:rFonts w:eastAsia="Times New Roman" w:cs="Arial"/>
                <w:sz w:val="20"/>
                <w:szCs w:val="20"/>
                <w:lang w:eastAsia="de-DE"/>
              </w:rPr>
            </w:pPr>
            <w:r w:rsidRPr="00F73F47">
              <w:rPr>
                <w:rFonts w:eastAsia="Times New Roman" w:cs="Arial"/>
                <w:sz w:val="20"/>
                <w:szCs w:val="20"/>
                <w:lang w:eastAsia="de-DE"/>
              </w:rPr>
              <w:t>ca. 11 Ustd.</w:t>
            </w:r>
          </w:p>
        </w:tc>
        <w:tc>
          <w:tcPr>
            <w:tcW w:w="1250" w:type="pct"/>
            <w:tcBorders>
              <w:top w:val="single" w:sz="6" w:space="0" w:color="00000A"/>
              <w:left w:val="single" w:sz="4" w:space="0" w:color="00000A"/>
              <w:bottom w:val="single" w:sz="6" w:space="0" w:color="00000A"/>
              <w:right w:val="single" w:sz="4" w:space="0" w:color="00000A"/>
            </w:tcBorders>
          </w:tcPr>
          <w:p w14:paraId="189B9410"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r w:rsidRPr="00F73F47">
              <w:rPr>
                <w:rFonts w:eastAsia="Times New Roman" w:cs="Arial"/>
                <w:b/>
                <w:sz w:val="20"/>
                <w:szCs w:val="20"/>
                <w:lang w:eastAsia="de-DE"/>
              </w:rPr>
              <w:t>IF1:</w:t>
            </w:r>
            <w:r w:rsidRPr="00F73F47">
              <w:rPr>
                <w:rFonts w:eastAsia="Times New Roman" w:cs="Arial"/>
                <w:b/>
                <w:sz w:val="20"/>
                <w:szCs w:val="20"/>
                <w:lang w:eastAsia="de-DE"/>
              </w:rPr>
              <w:br/>
              <w:t>Vielfalt und Angepasstheiten von Lebewesen</w:t>
            </w:r>
          </w:p>
          <w:p w14:paraId="238BDFF3" w14:textId="77777777" w:rsidR="00E952F6" w:rsidRPr="00F73F47" w:rsidRDefault="00E952F6" w:rsidP="00D71A16">
            <w:pPr>
              <w:spacing w:before="60" w:line="240" w:lineRule="auto"/>
              <w:rPr>
                <w:rFonts w:cs="Arial"/>
                <w:sz w:val="20"/>
                <w:szCs w:val="20"/>
              </w:rPr>
            </w:pPr>
            <w:r w:rsidRPr="00F73F47">
              <w:rPr>
                <w:rFonts w:cs="Arial"/>
                <w:sz w:val="20"/>
                <w:szCs w:val="20"/>
              </w:rPr>
              <w:t>Vielfalt und Angepasst</w:t>
            </w:r>
            <w:r w:rsidRPr="00F73F47">
              <w:rPr>
                <w:rFonts w:cs="Arial"/>
                <w:sz w:val="20"/>
                <w:szCs w:val="20"/>
              </w:rPr>
              <w:softHyphen/>
              <w:t>hei</w:t>
            </w:r>
            <w:r w:rsidRPr="00F73F47">
              <w:rPr>
                <w:rFonts w:cs="Arial"/>
                <w:sz w:val="20"/>
                <w:szCs w:val="20"/>
              </w:rPr>
              <w:softHyphen/>
              <w:t>ten von S</w:t>
            </w:r>
            <w:r w:rsidRPr="00F73F47">
              <w:rPr>
                <w:rFonts w:cs="Arial"/>
                <w:sz w:val="20"/>
                <w:szCs w:val="20"/>
              </w:rPr>
              <w:t>a</w:t>
            </w:r>
            <w:r w:rsidRPr="00F73F47">
              <w:rPr>
                <w:rFonts w:cs="Arial"/>
                <w:sz w:val="20"/>
                <w:szCs w:val="20"/>
              </w:rPr>
              <w:t>men</w:t>
            </w:r>
            <w:r w:rsidRPr="00F73F47">
              <w:rPr>
                <w:rFonts w:cs="Arial"/>
                <w:sz w:val="20"/>
                <w:szCs w:val="20"/>
              </w:rPr>
              <w:softHyphen/>
              <w:t>pflanzen</w:t>
            </w:r>
          </w:p>
          <w:p w14:paraId="481B3CF7"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Fortpflanzung</w:t>
            </w:r>
          </w:p>
          <w:p w14:paraId="57FE9D18"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Ausbreitung</w:t>
            </w:r>
          </w:p>
          <w:p w14:paraId="5DDD7D48"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Artenkenntnis</w:t>
            </w:r>
          </w:p>
        </w:tc>
        <w:tc>
          <w:tcPr>
            <w:tcW w:w="1273" w:type="pct"/>
            <w:tcBorders>
              <w:top w:val="single" w:sz="6" w:space="0" w:color="00000A"/>
              <w:left w:val="single" w:sz="4" w:space="0" w:color="00000A"/>
              <w:bottom w:val="single" w:sz="6" w:space="0" w:color="00000A"/>
              <w:right w:val="single" w:sz="4" w:space="0" w:color="00000A"/>
            </w:tcBorders>
          </w:tcPr>
          <w:p w14:paraId="151C0BA6" w14:textId="77777777" w:rsidR="00E952F6" w:rsidRPr="00F73F47" w:rsidRDefault="00E952F6" w:rsidP="00D71A16">
            <w:pPr>
              <w:spacing w:before="120" w:line="240" w:lineRule="auto"/>
              <w:rPr>
                <w:rFonts w:eastAsia="Times New Roman" w:cs="Arial"/>
                <w:sz w:val="20"/>
                <w:szCs w:val="20"/>
                <w:lang w:eastAsia="de-DE"/>
              </w:rPr>
            </w:pPr>
            <w:r w:rsidRPr="00F73F47">
              <w:rPr>
                <w:rFonts w:cs="Arial"/>
                <w:sz w:val="20"/>
                <w:szCs w:val="20"/>
              </w:rPr>
              <w:t>E2: Betrachtung und Beobachtung</w:t>
            </w:r>
            <w:r w:rsidRPr="00F73F47">
              <w:rPr>
                <w:rFonts w:eastAsia="Times New Roman" w:cs="Arial"/>
                <w:sz w:val="20"/>
                <w:szCs w:val="20"/>
                <w:lang w:eastAsia="de-DE"/>
              </w:rPr>
              <w:t xml:space="preserve"> </w:t>
            </w:r>
          </w:p>
          <w:p w14:paraId="6FF7A6A2"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Präparation von Blüten</w:t>
            </w:r>
          </w:p>
          <w:p w14:paraId="0AC0920F" w14:textId="77777777" w:rsidR="00E952F6" w:rsidRPr="00F73F47" w:rsidRDefault="00E952F6" w:rsidP="00D71A16">
            <w:pPr>
              <w:spacing w:line="240" w:lineRule="auto"/>
              <w:rPr>
                <w:rFonts w:eastAsia="Times New Roman" w:cs="Arial"/>
                <w:sz w:val="20"/>
                <w:szCs w:val="20"/>
                <w:lang w:eastAsia="de-DE"/>
              </w:rPr>
            </w:pPr>
          </w:p>
          <w:p w14:paraId="18B01102"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E4: Untersuchung und Experiment</w:t>
            </w:r>
          </w:p>
          <w:p w14:paraId="35893F1C"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 xml:space="preserve">Bestimmung </w:t>
            </w:r>
          </w:p>
          <w:p w14:paraId="6D46F6A7" w14:textId="77777777" w:rsidR="00E952F6" w:rsidRPr="00F73F47" w:rsidRDefault="00E952F6" w:rsidP="00D71A16">
            <w:pPr>
              <w:spacing w:line="240" w:lineRule="auto"/>
              <w:rPr>
                <w:rFonts w:eastAsia="Times New Roman" w:cs="Arial"/>
                <w:sz w:val="20"/>
                <w:szCs w:val="20"/>
                <w:lang w:eastAsia="de-DE"/>
              </w:rPr>
            </w:pPr>
          </w:p>
          <w:p w14:paraId="56714A92" w14:textId="77777777" w:rsidR="00E952F6" w:rsidRPr="00F73F47" w:rsidRDefault="00E952F6" w:rsidP="00D71A16">
            <w:pPr>
              <w:spacing w:line="240" w:lineRule="auto"/>
              <w:ind w:left="411" w:hanging="411"/>
              <w:rPr>
                <w:rFonts w:eastAsia="Times New Roman" w:cs="Arial"/>
                <w:sz w:val="20"/>
                <w:szCs w:val="20"/>
                <w:lang w:eastAsia="de-DE"/>
              </w:rPr>
            </w:pPr>
            <w:r w:rsidRPr="00F73F47">
              <w:rPr>
                <w:rFonts w:eastAsia="Times New Roman" w:cs="Arial"/>
                <w:sz w:val="20"/>
                <w:szCs w:val="20"/>
                <w:lang w:eastAsia="de-DE"/>
              </w:rPr>
              <w:t xml:space="preserve">E7: </w:t>
            </w:r>
            <w:r w:rsidRPr="00F73F47">
              <w:rPr>
                <w:rFonts w:cs="Arial"/>
                <w:sz w:val="20"/>
                <w:szCs w:val="20"/>
              </w:rPr>
              <w:t>Naturwissenschaftliches Denken und Arbeiten</w:t>
            </w:r>
          </w:p>
          <w:p w14:paraId="53469E13"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 xml:space="preserve">Bestimmungsschlüssel </w:t>
            </w:r>
          </w:p>
          <w:p w14:paraId="572B3357" w14:textId="77777777" w:rsidR="00E952F6" w:rsidRPr="00F73F47" w:rsidRDefault="00E952F6" w:rsidP="00D71A16">
            <w:pPr>
              <w:spacing w:line="240" w:lineRule="auto"/>
              <w:rPr>
                <w:rFonts w:eastAsia="Times New Roman" w:cs="Arial"/>
                <w:sz w:val="20"/>
                <w:szCs w:val="20"/>
                <w:lang w:eastAsia="de-DE"/>
              </w:rPr>
            </w:pPr>
          </w:p>
          <w:p w14:paraId="2F5D74C9" w14:textId="77777777" w:rsidR="00E952F6" w:rsidRPr="00F73F47" w:rsidRDefault="00E952F6" w:rsidP="00D71A16">
            <w:pPr>
              <w:spacing w:line="240" w:lineRule="auto"/>
              <w:rPr>
                <w:rFonts w:eastAsia="Times New Roman" w:cs="Arial"/>
                <w:sz w:val="20"/>
                <w:szCs w:val="20"/>
                <w:lang w:eastAsia="de-DE"/>
              </w:rPr>
            </w:pPr>
          </w:p>
          <w:p w14:paraId="2F56173E" w14:textId="77777777" w:rsidR="00E952F6" w:rsidRPr="00F73F47" w:rsidRDefault="00E952F6" w:rsidP="00D71A16">
            <w:pPr>
              <w:spacing w:before="120" w:line="240" w:lineRule="auto"/>
              <w:rPr>
                <w:rFonts w:cs="Arial"/>
                <w:sz w:val="20"/>
                <w:szCs w:val="20"/>
              </w:rPr>
            </w:pPr>
            <w:r w:rsidRPr="00F73F47">
              <w:rPr>
                <w:rFonts w:cs="Arial"/>
                <w:sz w:val="20"/>
                <w:szCs w:val="20"/>
              </w:rPr>
              <w:t>K2: Informationsverarbeitung</w:t>
            </w:r>
          </w:p>
          <w:p w14:paraId="14C65F4C"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Arbeit mit Abbildungen und Schemata</w:t>
            </w:r>
          </w:p>
          <w:p w14:paraId="19429BD0" w14:textId="77777777" w:rsidR="00E952F6" w:rsidRPr="00F73F47" w:rsidRDefault="00E952F6" w:rsidP="00D71A16">
            <w:pPr>
              <w:spacing w:before="60" w:after="60" w:line="240" w:lineRule="auto"/>
              <w:rPr>
                <w:rFonts w:cs="Arial"/>
                <w:sz w:val="20"/>
                <w:szCs w:val="20"/>
              </w:rPr>
            </w:pPr>
          </w:p>
        </w:tc>
        <w:tc>
          <w:tcPr>
            <w:tcW w:w="1227" w:type="pct"/>
            <w:tcBorders>
              <w:top w:val="single" w:sz="6" w:space="0" w:color="00000A"/>
              <w:left w:val="single" w:sz="4" w:space="0" w:color="00000A"/>
              <w:bottom w:val="single" w:sz="6" w:space="0" w:color="00000A"/>
              <w:right w:val="single" w:sz="4" w:space="0" w:color="00000A"/>
            </w:tcBorders>
          </w:tcPr>
          <w:p w14:paraId="2B602CB1"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Schwerpunktsetzung</w:t>
            </w:r>
          </w:p>
          <w:p w14:paraId="239F49A2"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Kennübungen: Blütenpflanzen im Schulumfeld</w:t>
            </w:r>
          </w:p>
          <w:p w14:paraId="30D8A2B2" w14:textId="77777777" w:rsidR="00E952F6" w:rsidRPr="00F73F47" w:rsidRDefault="00E952F6" w:rsidP="00D71A16">
            <w:pPr>
              <w:spacing w:before="120" w:after="60"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Vernetzung</w:t>
            </w:r>
          </w:p>
          <w:p w14:paraId="01E64E26"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 xml:space="preserve">Samen </w:t>
            </w: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5.4: Keimung</w:t>
            </w:r>
          </w:p>
          <w:p w14:paraId="7B50C637" w14:textId="77777777" w:rsidR="00E952F6" w:rsidRPr="00F73F47" w:rsidRDefault="00E952F6" w:rsidP="00D71A16">
            <w:pPr>
              <w:spacing w:before="60" w:line="240" w:lineRule="auto"/>
              <w:rPr>
                <w:rFonts w:eastAsia="Times New Roman" w:cs="Arial"/>
                <w:sz w:val="20"/>
                <w:szCs w:val="20"/>
                <w:lang w:eastAsia="de-DE"/>
              </w:rPr>
            </w:pPr>
            <w:r w:rsidRPr="00F73F47">
              <w:rPr>
                <w:rFonts w:eastAsia="Times New Roman" w:cs="Arial"/>
                <w:sz w:val="20"/>
                <w:szCs w:val="20"/>
                <w:lang w:eastAsia="de-DE"/>
              </w:rPr>
              <w:t>Angepasstheiten bzgl. Bestäu</w:t>
            </w:r>
            <w:r w:rsidRPr="00F73F47">
              <w:rPr>
                <w:rFonts w:eastAsia="Times New Roman" w:cs="Arial"/>
                <w:sz w:val="20"/>
                <w:szCs w:val="20"/>
                <w:lang w:eastAsia="de-DE"/>
              </w:rPr>
              <w:softHyphen/>
              <w:t>bung und Ausbreitung</w:t>
            </w:r>
          </w:p>
          <w:p w14:paraId="64D137F2" w14:textId="77777777" w:rsidR="00E952F6" w:rsidRPr="00F73F47" w:rsidRDefault="00E952F6" w:rsidP="00D71A16">
            <w:pPr>
              <w:spacing w:line="240" w:lineRule="auto"/>
              <w:ind w:left="184" w:hanging="184"/>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IF4 Ökologie</w:t>
            </w:r>
          </w:p>
          <w:p w14:paraId="495C3B85" w14:textId="77777777" w:rsidR="00E952F6" w:rsidRPr="00F73F47" w:rsidRDefault="00E952F6" w:rsidP="00D71A16">
            <w:pPr>
              <w:spacing w:line="240" w:lineRule="auto"/>
              <w:ind w:left="184" w:hanging="184"/>
              <w:rPr>
                <w:rFonts w:eastAsia="Times New Roman" w:cs="Arial"/>
                <w:sz w:val="20"/>
                <w:szCs w:val="20"/>
                <w:lang w:eastAsia="de-DE"/>
              </w:rPr>
            </w:pPr>
          </w:p>
          <w:p w14:paraId="726439C6" w14:textId="77777777" w:rsidR="00E952F6" w:rsidRPr="00F73F47" w:rsidRDefault="00E952F6" w:rsidP="00D71A16">
            <w:pPr>
              <w:spacing w:line="240" w:lineRule="auto"/>
              <w:ind w:left="184" w:hanging="184"/>
              <w:rPr>
                <w:rFonts w:eastAsia="Times New Roman" w:cs="Arial"/>
                <w:sz w:val="20"/>
                <w:szCs w:val="20"/>
                <w:lang w:eastAsia="de-DE"/>
              </w:rPr>
            </w:pPr>
          </w:p>
          <w:p w14:paraId="0A0966AE" w14:textId="77777777" w:rsidR="00E952F6" w:rsidRPr="00F73F47" w:rsidRDefault="00E952F6" w:rsidP="00D71A16">
            <w:pPr>
              <w:spacing w:line="240" w:lineRule="auto"/>
              <w:ind w:left="184" w:hanging="184"/>
              <w:rPr>
                <w:rFonts w:eastAsia="Times New Roman" w:cs="Arial"/>
                <w:sz w:val="20"/>
                <w:szCs w:val="20"/>
                <w:lang w:eastAsia="de-DE"/>
              </w:rPr>
            </w:pPr>
          </w:p>
          <w:p w14:paraId="25B4DD88" w14:textId="77777777" w:rsidR="00E952F6" w:rsidRPr="00F812DF" w:rsidRDefault="00E952F6" w:rsidP="00D71A16">
            <w:pPr>
              <w:spacing w:before="60" w:after="60" w:line="240" w:lineRule="auto"/>
              <w:rPr>
                <w:rFonts w:eastAsia="Times New Roman" w:cs="Arial"/>
                <w:color w:val="FF0000"/>
                <w:sz w:val="20"/>
                <w:szCs w:val="20"/>
                <w:lang w:eastAsia="de-DE"/>
              </w:rPr>
            </w:pPr>
            <w:r w:rsidRPr="00F812DF">
              <w:rPr>
                <w:rFonts w:eastAsia="Times New Roman" w:cs="Arial"/>
                <w:b/>
                <w:color w:val="FF0000"/>
                <w:sz w:val="20"/>
                <w:szCs w:val="20"/>
                <w:lang w:eastAsia="de-DE"/>
              </w:rPr>
              <w:t>MKR 6.2</w:t>
            </w:r>
            <w:r w:rsidRPr="00F812DF">
              <w:rPr>
                <w:rFonts w:eastAsia="Times New Roman" w:cs="Arial"/>
                <w:color w:val="FF0000"/>
                <w:sz w:val="20"/>
                <w:szCs w:val="20"/>
                <w:lang w:eastAsia="de-DE"/>
              </w:rPr>
              <w:t>: Algorithmen in einem</w:t>
            </w:r>
            <w:r w:rsidRPr="00F812DF">
              <w:rPr>
                <w:rFonts w:eastAsia="Times New Roman" w:cs="Arial"/>
                <w:color w:val="FF0000"/>
                <w:sz w:val="20"/>
                <w:szCs w:val="20"/>
                <w:lang w:eastAsia="de-DE"/>
              </w:rPr>
              <w:br/>
              <w:t>Bestimmungsschlüssel erkennen</w:t>
            </w:r>
          </w:p>
          <w:p w14:paraId="26A3665A" w14:textId="77777777" w:rsidR="00E952F6" w:rsidRPr="00F73F47" w:rsidRDefault="00E952F6" w:rsidP="00D71A16">
            <w:pPr>
              <w:spacing w:before="60" w:after="60" w:line="240" w:lineRule="auto"/>
              <w:rPr>
                <w:rFonts w:eastAsia="Times New Roman" w:cs="Arial"/>
                <w:sz w:val="20"/>
                <w:szCs w:val="20"/>
                <w:lang w:eastAsia="de-DE"/>
              </w:rPr>
            </w:pPr>
          </w:p>
        </w:tc>
      </w:tr>
      <w:tr w:rsidR="00E952F6" w:rsidRPr="00F73F47" w14:paraId="14FED570"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6B1BDAF6" w14:textId="77777777" w:rsidR="00E952F6" w:rsidRPr="00F73F47" w:rsidRDefault="00E952F6" w:rsidP="00D71A16">
            <w:pPr>
              <w:spacing w:before="120" w:after="120" w:line="240" w:lineRule="auto"/>
              <w:rPr>
                <w:rFonts w:cs="Arial"/>
                <w:b/>
                <w:sz w:val="20"/>
                <w:szCs w:val="20"/>
              </w:rPr>
            </w:pPr>
            <w:r w:rsidRPr="00F73F47">
              <w:rPr>
                <w:rFonts w:cs="Arial"/>
                <w:b/>
                <w:sz w:val="20"/>
                <w:szCs w:val="20"/>
              </w:rPr>
              <w:lastRenderedPageBreak/>
              <w:t>UV 6.2:</w:t>
            </w:r>
            <w:r w:rsidRPr="00F73F47">
              <w:rPr>
                <w:rFonts w:cs="Arial"/>
                <w:b/>
                <w:sz w:val="20"/>
                <w:szCs w:val="20"/>
              </w:rPr>
              <w:br/>
              <w:t>Nahrung – Energie für den Körper</w:t>
            </w:r>
          </w:p>
          <w:p w14:paraId="26AC07EE"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Woraus besteht unsere Nahrung?</w:t>
            </w:r>
            <w:r w:rsidRPr="00F73F47">
              <w:rPr>
                <w:rFonts w:cs="Arial"/>
                <w:i/>
                <w:sz w:val="20"/>
                <w:szCs w:val="20"/>
              </w:rPr>
              <w:br/>
            </w:r>
          </w:p>
          <w:p w14:paraId="30B8F2FA" w14:textId="77777777" w:rsidR="00E952F6" w:rsidRPr="00F73F47" w:rsidRDefault="00E952F6" w:rsidP="00D71A16">
            <w:pPr>
              <w:spacing w:before="120" w:after="120" w:line="240" w:lineRule="auto"/>
              <w:rPr>
                <w:rFonts w:eastAsia="Times New Roman" w:cs="Arial"/>
                <w:i/>
                <w:sz w:val="20"/>
                <w:szCs w:val="20"/>
                <w:lang w:eastAsia="de-DE"/>
              </w:rPr>
            </w:pPr>
            <w:r w:rsidRPr="00F73F47">
              <w:rPr>
                <w:rFonts w:eastAsia="Times New Roman" w:cs="Arial"/>
                <w:i/>
                <w:sz w:val="20"/>
                <w:szCs w:val="20"/>
                <w:lang w:eastAsia="de-DE"/>
              </w:rPr>
              <w:t>Wie ernähren wir uns gesund?</w:t>
            </w:r>
          </w:p>
          <w:p w14:paraId="424E3F88" w14:textId="77777777" w:rsidR="00E952F6" w:rsidRPr="00F73F47" w:rsidRDefault="00E952F6" w:rsidP="00D71A16">
            <w:pPr>
              <w:spacing w:before="120" w:after="120" w:line="240" w:lineRule="auto"/>
              <w:rPr>
                <w:rFonts w:eastAsia="Times New Roman" w:cs="Arial"/>
                <w:i/>
                <w:sz w:val="20"/>
                <w:szCs w:val="20"/>
                <w:lang w:eastAsia="de-DE"/>
              </w:rPr>
            </w:pPr>
          </w:p>
          <w:p w14:paraId="4EE80EA9" w14:textId="77777777" w:rsidR="00E952F6" w:rsidRPr="00F73F47" w:rsidRDefault="00E952F6" w:rsidP="00D71A16">
            <w:pPr>
              <w:spacing w:beforeLines="60" w:before="144" w:afterLines="60" w:after="144" w:line="240" w:lineRule="auto"/>
              <w:rPr>
                <w:rFonts w:cs="Arial"/>
                <w:i/>
                <w:sz w:val="20"/>
                <w:szCs w:val="20"/>
              </w:rPr>
            </w:pPr>
            <w:r w:rsidRPr="00F73F47">
              <w:rPr>
                <w:rFonts w:cs="Arial"/>
                <w:i/>
                <w:sz w:val="20"/>
                <w:szCs w:val="20"/>
              </w:rPr>
              <w:t>Was geschieht mit der Nahrung auf ihrem Weg durch den Körper?</w:t>
            </w:r>
          </w:p>
          <w:p w14:paraId="37874376" w14:textId="77777777" w:rsidR="00E952F6" w:rsidRPr="00F73F47" w:rsidRDefault="00E952F6" w:rsidP="00D71A16">
            <w:pPr>
              <w:spacing w:beforeLines="60" w:before="144" w:afterLines="60" w:after="144" w:line="240" w:lineRule="auto"/>
              <w:rPr>
                <w:rFonts w:cs="Arial"/>
                <w:i/>
                <w:sz w:val="20"/>
                <w:szCs w:val="20"/>
              </w:rPr>
            </w:pPr>
          </w:p>
          <w:p w14:paraId="5B33C614" w14:textId="77777777" w:rsidR="00E952F6" w:rsidRPr="00F73F47" w:rsidRDefault="00E952F6" w:rsidP="00D71A16">
            <w:pPr>
              <w:spacing w:before="120" w:after="120" w:line="240" w:lineRule="auto"/>
              <w:jc w:val="right"/>
              <w:rPr>
                <w:rFonts w:eastAsia="Times New Roman" w:cs="Arial"/>
                <w:b/>
                <w:sz w:val="20"/>
                <w:szCs w:val="20"/>
                <w:lang w:eastAsia="de-DE"/>
              </w:rPr>
            </w:pPr>
            <w:r w:rsidRPr="00F73F47">
              <w:rPr>
                <w:rFonts w:cs="Arial"/>
                <w:sz w:val="20"/>
                <w:szCs w:val="20"/>
              </w:rPr>
              <w:t>ca. 12 Ustd.</w:t>
            </w:r>
          </w:p>
        </w:tc>
        <w:tc>
          <w:tcPr>
            <w:tcW w:w="1250" w:type="pct"/>
            <w:tcBorders>
              <w:top w:val="single" w:sz="6" w:space="0" w:color="00000A"/>
              <w:left w:val="single" w:sz="4" w:space="0" w:color="00000A"/>
              <w:bottom w:val="single" w:sz="6" w:space="0" w:color="00000A"/>
              <w:right w:val="single" w:sz="4" w:space="0" w:color="00000A"/>
            </w:tcBorders>
          </w:tcPr>
          <w:p w14:paraId="6C42E0A7" w14:textId="77777777" w:rsidR="00E952F6" w:rsidRPr="00F73F47" w:rsidRDefault="00E952F6" w:rsidP="00D71A16">
            <w:pPr>
              <w:spacing w:before="120" w:after="120" w:line="240" w:lineRule="auto"/>
              <w:ind w:hanging="1"/>
              <w:rPr>
                <w:rFonts w:cs="Arial"/>
                <w:b/>
                <w:color w:val="000000" w:themeColor="text1"/>
                <w:sz w:val="20"/>
                <w:szCs w:val="20"/>
              </w:rPr>
            </w:pPr>
            <w:r w:rsidRPr="00F73F47">
              <w:rPr>
                <w:rFonts w:cs="Arial"/>
                <w:b/>
                <w:color w:val="000000" w:themeColor="text1"/>
                <w:sz w:val="20"/>
                <w:szCs w:val="20"/>
              </w:rPr>
              <w:t xml:space="preserve">IF2: </w:t>
            </w:r>
            <w:r w:rsidRPr="00F73F47">
              <w:rPr>
                <w:rFonts w:cs="Arial"/>
                <w:b/>
                <w:color w:val="000000" w:themeColor="text1"/>
                <w:sz w:val="20"/>
                <w:szCs w:val="20"/>
              </w:rPr>
              <w:br/>
              <w:t>Mensch und Gesundheit</w:t>
            </w:r>
          </w:p>
          <w:p w14:paraId="5CB15C61" w14:textId="77777777" w:rsidR="00E952F6" w:rsidRPr="00F73F47" w:rsidRDefault="00E952F6" w:rsidP="00D71A16">
            <w:pPr>
              <w:spacing w:before="120" w:after="120" w:line="240" w:lineRule="auto"/>
              <w:ind w:left="98" w:hanging="49"/>
              <w:rPr>
                <w:rFonts w:cs="Arial"/>
                <w:color w:val="000000" w:themeColor="text1"/>
                <w:sz w:val="20"/>
                <w:szCs w:val="20"/>
              </w:rPr>
            </w:pPr>
            <w:r w:rsidRPr="00F73F47">
              <w:rPr>
                <w:rFonts w:cs="Arial"/>
                <w:color w:val="000000" w:themeColor="text1"/>
                <w:sz w:val="20"/>
                <w:szCs w:val="20"/>
              </w:rPr>
              <w:t>Ernährung und Verdauung</w:t>
            </w:r>
          </w:p>
          <w:p w14:paraId="1B31DCDE"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Nahrungsbestandteile und ihre Bedeutung</w:t>
            </w:r>
          </w:p>
          <w:p w14:paraId="62F2EC24" w14:textId="77777777" w:rsidR="00E952F6" w:rsidRPr="00F73F47" w:rsidRDefault="00E952F6" w:rsidP="00E952F6">
            <w:pPr>
              <w:pStyle w:val="Listenabsatz"/>
              <w:numPr>
                <w:ilvl w:val="0"/>
                <w:numId w:val="3"/>
              </w:numPr>
              <w:spacing w:before="120" w:after="120" w:line="240" w:lineRule="auto"/>
              <w:ind w:left="370" w:hanging="283"/>
              <w:contextualSpacing w:val="0"/>
              <w:jc w:val="left"/>
              <w:rPr>
                <w:rFonts w:cs="Arial"/>
                <w:color w:val="000000" w:themeColor="text1"/>
                <w:sz w:val="20"/>
                <w:szCs w:val="20"/>
              </w:rPr>
            </w:pPr>
            <w:r w:rsidRPr="00F73F47">
              <w:rPr>
                <w:rFonts w:cs="Arial"/>
                <w:color w:val="000000" w:themeColor="text1"/>
                <w:sz w:val="20"/>
                <w:szCs w:val="20"/>
              </w:rPr>
              <w:t>ausgewogene Ernährung</w:t>
            </w:r>
          </w:p>
          <w:p w14:paraId="1C5A0376"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Verdauungsorgane und Ve</w:t>
            </w:r>
            <w:r w:rsidRPr="00F73F47">
              <w:rPr>
                <w:rFonts w:cs="Arial"/>
                <w:color w:val="000000" w:themeColor="text1"/>
                <w:sz w:val="20"/>
                <w:szCs w:val="20"/>
              </w:rPr>
              <w:t>r</w:t>
            </w:r>
            <w:r w:rsidRPr="00F73F47">
              <w:rPr>
                <w:rFonts w:cs="Arial"/>
                <w:color w:val="000000" w:themeColor="text1"/>
                <w:sz w:val="20"/>
                <w:szCs w:val="20"/>
              </w:rPr>
              <w:t>dauungsvorgänge</w:t>
            </w:r>
          </w:p>
          <w:p w14:paraId="44438C4D" w14:textId="77777777" w:rsidR="00E952F6" w:rsidRPr="00F73F47" w:rsidRDefault="00E952F6" w:rsidP="00D71A16">
            <w:pPr>
              <w:pStyle w:val="Listenabsatz"/>
              <w:numPr>
                <w:ilvl w:val="0"/>
                <w:numId w:val="0"/>
              </w:numPr>
              <w:spacing w:before="120" w:afterLines="60" w:after="144" w:line="240" w:lineRule="auto"/>
              <w:jc w:val="left"/>
              <w:rPr>
                <w:rFonts w:eastAsia="Times New Roman" w:cs="Arial"/>
                <w:b/>
                <w:sz w:val="20"/>
                <w:szCs w:val="20"/>
                <w:lang w:eastAsia="de-DE"/>
              </w:rPr>
            </w:pPr>
          </w:p>
        </w:tc>
        <w:tc>
          <w:tcPr>
            <w:tcW w:w="1273" w:type="pct"/>
            <w:tcBorders>
              <w:top w:val="single" w:sz="6" w:space="0" w:color="00000A"/>
              <w:left w:val="single" w:sz="4" w:space="0" w:color="00000A"/>
              <w:bottom w:val="single" w:sz="6" w:space="0" w:color="00000A"/>
              <w:right w:val="single" w:sz="4" w:space="0" w:color="00000A"/>
            </w:tcBorders>
          </w:tcPr>
          <w:p w14:paraId="6E6A35EB" w14:textId="77777777" w:rsidR="00E952F6" w:rsidRPr="00F73F47" w:rsidRDefault="00E952F6" w:rsidP="00D71A16">
            <w:pPr>
              <w:spacing w:before="120" w:line="240" w:lineRule="auto"/>
              <w:ind w:left="34" w:firstLine="23"/>
              <w:rPr>
                <w:rFonts w:cs="Arial"/>
                <w:color w:val="000000" w:themeColor="text1"/>
                <w:sz w:val="20"/>
                <w:szCs w:val="20"/>
              </w:rPr>
            </w:pPr>
            <w:r w:rsidRPr="00F73F47">
              <w:rPr>
                <w:rFonts w:cs="Arial"/>
                <w:color w:val="000000" w:themeColor="text1"/>
                <w:sz w:val="20"/>
                <w:szCs w:val="20"/>
              </w:rPr>
              <w:t>E4: Untersuchung und Experiment</w:t>
            </w:r>
          </w:p>
          <w:p w14:paraId="7BA3714D"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Nachweisreaktionen</w:t>
            </w:r>
          </w:p>
          <w:p w14:paraId="483E9DC5" w14:textId="77777777" w:rsidR="00E952F6" w:rsidRPr="00F73F47" w:rsidRDefault="00E952F6" w:rsidP="00D71A16">
            <w:pPr>
              <w:pStyle w:val="Listenabsatz"/>
              <w:numPr>
                <w:ilvl w:val="0"/>
                <w:numId w:val="0"/>
              </w:numPr>
              <w:spacing w:after="0" w:line="240" w:lineRule="auto"/>
              <w:ind w:left="775"/>
              <w:jc w:val="left"/>
              <w:rPr>
                <w:rFonts w:cs="Arial"/>
                <w:color w:val="000000" w:themeColor="text1"/>
                <w:sz w:val="20"/>
                <w:szCs w:val="20"/>
              </w:rPr>
            </w:pPr>
          </w:p>
          <w:p w14:paraId="25375FB7" w14:textId="77777777" w:rsidR="00E952F6" w:rsidRPr="00F73F47" w:rsidRDefault="00E952F6" w:rsidP="00D71A16">
            <w:pPr>
              <w:spacing w:line="240" w:lineRule="auto"/>
              <w:ind w:left="55"/>
              <w:rPr>
                <w:rFonts w:cs="Arial"/>
                <w:color w:val="000000" w:themeColor="text1"/>
                <w:sz w:val="20"/>
                <w:szCs w:val="20"/>
              </w:rPr>
            </w:pPr>
            <w:r w:rsidRPr="00F73F47">
              <w:rPr>
                <w:rFonts w:cs="Arial"/>
                <w:color w:val="000000" w:themeColor="text1"/>
                <w:sz w:val="20"/>
                <w:szCs w:val="20"/>
              </w:rPr>
              <w:t>E6: Modell und Realität</w:t>
            </w:r>
          </w:p>
          <w:p w14:paraId="585FBE74"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Modell als Mittel zur Erklärung</w:t>
            </w:r>
          </w:p>
          <w:p w14:paraId="6C1A5336" w14:textId="77777777" w:rsidR="00E952F6" w:rsidRPr="00F73F47" w:rsidRDefault="00E952F6" w:rsidP="00D71A16">
            <w:pPr>
              <w:pStyle w:val="Listenabsatz"/>
              <w:numPr>
                <w:ilvl w:val="0"/>
                <w:numId w:val="0"/>
              </w:numPr>
              <w:spacing w:after="0" w:line="240" w:lineRule="auto"/>
              <w:ind w:left="775"/>
              <w:jc w:val="left"/>
              <w:rPr>
                <w:rFonts w:cs="Arial"/>
                <w:color w:val="000000" w:themeColor="text1"/>
                <w:sz w:val="20"/>
                <w:szCs w:val="20"/>
              </w:rPr>
            </w:pPr>
          </w:p>
          <w:p w14:paraId="48F72E1C" w14:textId="77777777" w:rsidR="00E952F6" w:rsidRPr="00F73F47" w:rsidRDefault="00E952F6" w:rsidP="00D71A16">
            <w:pPr>
              <w:spacing w:line="240" w:lineRule="auto"/>
              <w:ind w:left="458" w:hanging="403"/>
              <w:rPr>
                <w:rFonts w:cs="Arial"/>
                <w:color w:val="000000" w:themeColor="text1"/>
                <w:sz w:val="20"/>
                <w:szCs w:val="20"/>
              </w:rPr>
            </w:pPr>
            <w:r w:rsidRPr="00F73F47">
              <w:rPr>
                <w:rFonts w:cs="Arial"/>
                <w:color w:val="000000" w:themeColor="text1"/>
                <w:sz w:val="20"/>
                <w:szCs w:val="20"/>
              </w:rPr>
              <w:t>B4: Stellungnahme und Reflexion</w:t>
            </w:r>
          </w:p>
          <w:p w14:paraId="4DB0CCCD"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Bewertungen begründen</w:t>
            </w:r>
            <w:r w:rsidRPr="00F73F47">
              <w:rPr>
                <w:rFonts w:cs="Arial"/>
                <w:color w:val="000000" w:themeColor="text1"/>
                <w:sz w:val="20"/>
                <w:szCs w:val="20"/>
              </w:rPr>
              <w:br/>
            </w:r>
          </w:p>
          <w:p w14:paraId="12ADAC24" w14:textId="77777777" w:rsidR="00E952F6" w:rsidRPr="00F73F47" w:rsidRDefault="00E952F6" w:rsidP="00D71A16">
            <w:pPr>
              <w:spacing w:line="240" w:lineRule="auto"/>
              <w:ind w:left="33" w:firstLine="22"/>
              <w:rPr>
                <w:rFonts w:cs="Arial"/>
                <w:color w:val="000000" w:themeColor="text1"/>
                <w:sz w:val="20"/>
                <w:szCs w:val="20"/>
              </w:rPr>
            </w:pPr>
            <w:r w:rsidRPr="00F73F47">
              <w:rPr>
                <w:rFonts w:cs="Arial"/>
                <w:color w:val="000000" w:themeColor="text1"/>
                <w:sz w:val="20"/>
                <w:szCs w:val="20"/>
              </w:rPr>
              <w:t>K1: Dokumentation</w:t>
            </w:r>
          </w:p>
          <w:p w14:paraId="2BB1A87D"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color w:val="000000" w:themeColor="text1"/>
                <w:sz w:val="20"/>
                <w:szCs w:val="20"/>
              </w:rPr>
              <w:t>Protokoll</w:t>
            </w:r>
          </w:p>
        </w:tc>
        <w:tc>
          <w:tcPr>
            <w:tcW w:w="1227" w:type="pct"/>
            <w:tcBorders>
              <w:top w:val="single" w:sz="6" w:space="0" w:color="00000A"/>
              <w:left w:val="single" w:sz="4" w:space="0" w:color="00000A"/>
              <w:bottom w:val="single" w:sz="6" w:space="0" w:color="00000A"/>
              <w:right w:val="single" w:sz="4" w:space="0" w:color="00000A"/>
            </w:tcBorders>
          </w:tcPr>
          <w:p w14:paraId="59997ADB" w14:textId="77777777" w:rsidR="00E952F6" w:rsidRPr="00F73F47" w:rsidRDefault="00E952F6" w:rsidP="00D71A16">
            <w:pPr>
              <w:spacing w:before="120" w:line="240" w:lineRule="auto"/>
              <w:rPr>
                <w:rFonts w:eastAsia="Times New Roman" w:cs="Arial"/>
                <w:i/>
                <w:color w:val="984806" w:themeColor="accent6" w:themeShade="80"/>
                <w:sz w:val="20"/>
                <w:szCs w:val="20"/>
                <w:lang w:eastAsia="de-DE"/>
              </w:rPr>
            </w:pPr>
            <w:r w:rsidRPr="00F73F47">
              <w:rPr>
                <w:rFonts w:eastAsia="Times New Roman" w:cs="Arial"/>
                <w:i/>
                <w:color w:val="984806" w:themeColor="accent6" w:themeShade="80"/>
                <w:sz w:val="20"/>
                <w:szCs w:val="20"/>
                <w:lang w:eastAsia="de-DE"/>
              </w:rPr>
              <w:t>…</w:t>
            </w:r>
            <w:r w:rsidRPr="00F73F47">
              <w:rPr>
                <w:rFonts w:eastAsia="Times New Roman" w:cs="Arial"/>
                <w:i/>
                <w:sz w:val="20"/>
                <w:szCs w:val="20"/>
                <w:lang w:eastAsia="de-DE"/>
              </w:rPr>
              <w:t>zur Schwerpunktsetzung</w:t>
            </w:r>
          </w:p>
          <w:p w14:paraId="700B0D48" w14:textId="77777777" w:rsidR="00E952F6" w:rsidRPr="00F73F47" w:rsidRDefault="00E952F6" w:rsidP="00D71A16">
            <w:pPr>
              <w:spacing w:before="60" w:line="240" w:lineRule="auto"/>
              <w:rPr>
                <w:rFonts w:eastAsia="Times New Roman" w:cs="Arial"/>
                <w:sz w:val="20"/>
                <w:szCs w:val="20"/>
                <w:lang w:eastAsia="de-DE"/>
              </w:rPr>
            </w:pPr>
            <w:r w:rsidRPr="00F73F47">
              <w:rPr>
                <w:rFonts w:eastAsia="Times New Roman" w:cs="Arial"/>
                <w:sz w:val="20"/>
                <w:szCs w:val="20"/>
                <w:lang w:eastAsia="de-DE"/>
              </w:rPr>
              <w:t>Untersuchung von  z.B. Milch, Stä</w:t>
            </w:r>
            <w:r w:rsidRPr="00F73F47">
              <w:rPr>
                <w:rFonts w:eastAsia="Times New Roman" w:cs="Arial"/>
                <w:sz w:val="20"/>
                <w:szCs w:val="20"/>
                <w:lang w:eastAsia="de-DE"/>
              </w:rPr>
              <w:t>r</w:t>
            </w:r>
            <w:r w:rsidRPr="00F73F47">
              <w:rPr>
                <w:rFonts w:eastAsia="Times New Roman" w:cs="Arial"/>
                <w:sz w:val="20"/>
                <w:szCs w:val="20"/>
                <w:lang w:eastAsia="de-DE"/>
              </w:rPr>
              <w:t>ke-, Zucker-, Protein- und Fettnac</w:t>
            </w:r>
            <w:r w:rsidRPr="00F73F47">
              <w:rPr>
                <w:rFonts w:eastAsia="Times New Roman" w:cs="Arial"/>
                <w:sz w:val="20"/>
                <w:szCs w:val="20"/>
                <w:lang w:eastAsia="de-DE"/>
              </w:rPr>
              <w:t>h</w:t>
            </w:r>
            <w:r w:rsidRPr="00F73F47">
              <w:rPr>
                <w:rFonts w:eastAsia="Times New Roman" w:cs="Arial"/>
                <w:sz w:val="20"/>
                <w:szCs w:val="20"/>
                <w:lang w:eastAsia="de-DE"/>
              </w:rPr>
              <w:t>weis</w:t>
            </w:r>
          </w:p>
          <w:p w14:paraId="7309684F" w14:textId="77777777" w:rsidR="00E952F6" w:rsidRPr="00B7767C" w:rsidRDefault="00E952F6" w:rsidP="00D71A16">
            <w:pPr>
              <w:spacing w:before="60" w:line="240" w:lineRule="auto"/>
              <w:rPr>
                <w:rFonts w:eastAsia="Times New Roman" w:cs="Arial"/>
                <w:b/>
                <w:sz w:val="20"/>
                <w:szCs w:val="20"/>
                <w:lang w:eastAsia="de-DE"/>
              </w:rPr>
            </w:pPr>
            <w:r w:rsidRPr="00B7767C">
              <w:rPr>
                <w:rFonts w:eastAsia="Times New Roman" w:cs="Arial"/>
                <w:b/>
                <w:sz w:val="20"/>
                <w:szCs w:val="20"/>
                <w:lang w:eastAsia="de-DE"/>
              </w:rPr>
              <w:t>Rahmenvorgabe Verbraucherbi</w:t>
            </w:r>
            <w:r w:rsidRPr="00B7767C">
              <w:rPr>
                <w:rFonts w:eastAsia="Times New Roman" w:cs="Arial"/>
                <w:b/>
                <w:sz w:val="20"/>
                <w:szCs w:val="20"/>
                <w:lang w:eastAsia="de-DE"/>
              </w:rPr>
              <w:t>l</w:t>
            </w:r>
            <w:r w:rsidRPr="00B7767C">
              <w:rPr>
                <w:rFonts w:eastAsia="Times New Roman" w:cs="Arial"/>
                <w:b/>
                <w:sz w:val="20"/>
                <w:szCs w:val="20"/>
                <w:lang w:eastAsia="de-DE"/>
              </w:rPr>
              <w:t>dung (VB B, Ernährung und G</w:t>
            </w:r>
            <w:r w:rsidRPr="00B7767C">
              <w:rPr>
                <w:rFonts w:eastAsia="Times New Roman" w:cs="Arial"/>
                <w:b/>
                <w:sz w:val="20"/>
                <w:szCs w:val="20"/>
                <w:lang w:eastAsia="de-DE"/>
              </w:rPr>
              <w:t>e</w:t>
            </w:r>
            <w:r w:rsidRPr="00B7767C">
              <w:rPr>
                <w:rFonts w:eastAsia="Times New Roman" w:cs="Arial"/>
                <w:b/>
                <w:sz w:val="20"/>
                <w:szCs w:val="20"/>
                <w:lang w:eastAsia="de-DE"/>
              </w:rPr>
              <w:t>sundheit)</w:t>
            </w:r>
          </w:p>
          <w:p w14:paraId="4AF380EE" w14:textId="77777777" w:rsidR="00E952F6" w:rsidRPr="00F73F47" w:rsidRDefault="00E952F6" w:rsidP="00D71A16">
            <w:pPr>
              <w:spacing w:line="240" w:lineRule="auto"/>
              <w:rPr>
                <w:rFonts w:eastAsia="Times New Roman" w:cs="Arial"/>
                <w:sz w:val="20"/>
                <w:szCs w:val="20"/>
                <w:lang w:eastAsia="de-DE"/>
              </w:rPr>
            </w:pPr>
          </w:p>
          <w:p w14:paraId="7AA60964" w14:textId="77777777" w:rsidR="00E952F6" w:rsidRPr="00F73F47" w:rsidRDefault="00E952F6" w:rsidP="00D71A16">
            <w:pPr>
              <w:spacing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Vernetzung</w:t>
            </w:r>
          </w:p>
          <w:p w14:paraId="4EC346DA"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IF7 Mensch und Gesundheit</w:t>
            </w:r>
            <w:r w:rsidRPr="00F73F47">
              <w:rPr>
                <w:rFonts w:eastAsia="Times New Roman" w:cs="Arial"/>
                <w:sz w:val="20"/>
                <w:szCs w:val="20"/>
                <w:lang w:eastAsia="de-DE"/>
              </w:rPr>
              <w:br/>
              <w:t xml:space="preserve">     (Mittelstufe: Diabetes)</w:t>
            </w:r>
          </w:p>
          <w:p w14:paraId="3481E70C" w14:textId="77777777" w:rsidR="00E952F6" w:rsidRPr="00F73F47" w:rsidRDefault="00E952F6" w:rsidP="00D71A16">
            <w:pPr>
              <w:spacing w:before="120" w:line="240" w:lineRule="auto"/>
              <w:rPr>
                <w:rFonts w:eastAsia="Times New Roman" w:cs="Arial"/>
                <w:sz w:val="20"/>
                <w:szCs w:val="20"/>
                <w:lang w:eastAsia="de-DE"/>
              </w:rPr>
            </w:pPr>
            <w:r w:rsidRPr="00F73F47">
              <w:rPr>
                <w:rFonts w:eastAsia="Times New Roman" w:cs="Arial"/>
                <w:sz w:val="20"/>
                <w:szCs w:val="20"/>
                <w:lang w:eastAsia="de-DE"/>
              </w:rPr>
              <w:t>... zu Synergien</w:t>
            </w:r>
          </w:p>
          <w:p w14:paraId="768986A1" w14:textId="77777777" w:rsidR="00E952F6" w:rsidRPr="00F73F47" w:rsidRDefault="00E952F6" w:rsidP="00D71A16">
            <w:pPr>
              <w:spacing w:before="120" w:line="240" w:lineRule="auto"/>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Wirtschaft/Politik, </w:t>
            </w:r>
            <w:r>
              <w:rPr>
                <w:rFonts w:eastAsia="Times New Roman" w:cs="Arial"/>
                <w:sz w:val="20"/>
                <w:szCs w:val="20"/>
                <w:lang w:eastAsia="de-DE"/>
              </w:rPr>
              <w:t xml:space="preserve">    </w:t>
            </w:r>
            <w:r w:rsidRPr="00F73F47">
              <w:rPr>
                <w:rFonts w:eastAsia="Times New Roman" w:cs="Arial"/>
                <w:sz w:val="20"/>
                <w:szCs w:val="20"/>
                <w:lang w:eastAsia="de-DE"/>
              </w:rPr>
              <w:t>Er</w:t>
            </w:r>
            <w:r>
              <w:rPr>
                <w:rFonts w:eastAsia="Times New Roman" w:cs="Arial"/>
                <w:sz w:val="20"/>
                <w:szCs w:val="20"/>
                <w:lang w:eastAsia="de-DE"/>
              </w:rPr>
              <w:t>d</w:t>
            </w:r>
            <w:r w:rsidRPr="00F73F47">
              <w:rPr>
                <w:rFonts w:eastAsia="Times New Roman" w:cs="Arial"/>
                <w:sz w:val="20"/>
                <w:szCs w:val="20"/>
                <w:lang w:eastAsia="de-DE"/>
              </w:rPr>
              <w:t>kunde</w:t>
            </w:r>
          </w:p>
        </w:tc>
      </w:tr>
    </w:tbl>
    <w:p w14:paraId="0F4EE269" w14:textId="77777777" w:rsidR="00E952F6" w:rsidRDefault="00E952F6" w:rsidP="00E952F6">
      <w:pPr>
        <w:rPr>
          <w:rFonts w:cs="Arial"/>
          <w:sz w:val="20"/>
          <w:szCs w:val="20"/>
        </w:rPr>
      </w:pPr>
    </w:p>
    <w:p w14:paraId="60509CE0" w14:textId="77777777" w:rsidR="00E952F6" w:rsidRDefault="00E952F6" w:rsidP="00E952F6">
      <w:pPr>
        <w:rPr>
          <w:rFonts w:cs="Arial"/>
          <w:sz w:val="20"/>
          <w:szCs w:val="20"/>
        </w:rPr>
      </w:pPr>
    </w:p>
    <w:p w14:paraId="0F9F2933" w14:textId="77777777" w:rsidR="00E952F6" w:rsidRDefault="00E952F6" w:rsidP="00E952F6">
      <w:pPr>
        <w:rPr>
          <w:rFonts w:cs="Arial"/>
          <w:sz w:val="20"/>
          <w:szCs w:val="20"/>
        </w:rPr>
      </w:pPr>
    </w:p>
    <w:p w14:paraId="67FC4B9D" w14:textId="77777777" w:rsidR="00E952F6" w:rsidRDefault="00E952F6" w:rsidP="00E952F6">
      <w:pPr>
        <w:rPr>
          <w:rFonts w:cs="Arial"/>
          <w:sz w:val="20"/>
          <w:szCs w:val="20"/>
        </w:rPr>
      </w:pPr>
    </w:p>
    <w:p w14:paraId="54EDA7D1" w14:textId="77777777" w:rsidR="00E952F6" w:rsidRPr="00F73F47" w:rsidRDefault="00E952F6" w:rsidP="00E952F6">
      <w:pPr>
        <w:rPr>
          <w:rFonts w:cs="Arial"/>
          <w:sz w:val="20"/>
          <w:szCs w:val="20"/>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308"/>
        <w:gridCol w:w="3327"/>
        <w:gridCol w:w="3815"/>
        <w:gridCol w:w="3484"/>
      </w:tblGrid>
      <w:tr w:rsidR="00E952F6" w:rsidRPr="00F73F47" w14:paraId="44B74C29" w14:textId="77777777" w:rsidTr="00D71A16">
        <w:trPr>
          <w:cantSplit/>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3C4BD857" w14:textId="77777777" w:rsidR="00E952F6" w:rsidRPr="00F73F47" w:rsidRDefault="00E952F6" w:rsidP="00D71A16">
            <w:pPr>
              <w:spacing w:before="160" w:after="160" w:line="240" w:lineRule="auto"/>
              <w:jc w:val="center"/>
              <w:rPr>
                <w:rFonts w:eastAsia="Times New Roman" w:cs="Arial"/>
                <w:b/>
                <w:caps/>
                <w:sz w:val="20"/>
                <w:szCs w:val="20"/>
                <w:lang w:eastAsia="de-DE"/>
              </w:rPr>
            </w:pPr>
            <w:r w:rsidRPr="00F73F47">
              <w:rPr>
                <w:rFonts w:eastAsia="Times New Roman" w:cs="Arial"/>
                <w:b/>
                <w:caps/>
                <w:sz w:val="20"/>
                <w:szCs w:val="20"/>
                <w:lang w:eastAsia="de-DE"/>
              </w:rPr>
              <w:t>Jahrgangsstufe 6</w:t>
            </w:r>
          </w:p>
        </w:tc>
      </w:tr>
      <w:tr w:rsidR="00E952F6" w:rsidRPr="00F73F47" w14:paraId="21B876DF" w14:textId="77777777" w:rsidTr="00D71A16">
        <w:trPr>
          <w:cantSplit/>
          <w:trHeight w:val="985"/>
          <w:tblHeader/>
        </w:trPr>
        <w:tc>
          <w:tcPr>
            <w:tcW w:w="1187" w:type="pct"/>
            <w:tcBorders>
              <w:top w:val="single" w:sz="12" w:space="0" w:color="00000A"/>
              <w:left w:val="single" w:sz="12" w:space="0" w:color="00000A"/>
              <w:bottom w:val="single" w:sz="4" w:space="0" w:color="00000A"/>
              <w:right w:val="single" w:sz="4" w:space="0" w:color="00000A"/>
            </w:tcBorders>
            <w:shd w:val="clear" w:color="auto" w:fill="D9D9D9" w:themeFill="background1" w:themeFillShade="D9"/>
            <w:vAlign w:val="center"/>
            <w:hideMark/>
          </w:tcPr>
          <w:p w14:paraId="46F19078"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Unterrichtsvorhaben</w:t>
            </w:r>
          </w:p>
        </w:tc>
        <w:tc>
          <w:tcPr>
            <w:tcW w:w="1194" w:type="pct"/>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hideMark/>
          </w:tcPr>
          <w:p w14:paraId="3C4021B0"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Inhaltsfelder</w:t>
            </w:r>
            <w:r w:rsidRPr="00F73F47">
              <w:rPr>
                <w:rFonts w:eastAsia="Times New Roman" w:cs="Arial"/>
                <w:b/>
                <w:sz w:val="20"/>
                <w:szCs w:val="20"/>
                <w:lang w:eastAsia="de-DE"/>
              </w:rPr>
              <w:br/>
            </w:r>
            <w:r w:rsidRPr="00F73F47">
              <w:rPr>
                <w:rFonts w:eastAsia="Times New Roman" w:cs="Arial"/>
                <w:sz w:val="20"/>
                <w:szCs w:val="20"/>
                <w:lang w:eastAsia="de-DE"/>
              </w:rPr>
              <w:t xml:space="preserve">Inhaltliche </w:t>
            </w:r>
            <w:r>
              <w:rPr>
                <w:rFonts w:eastAsia="Times New Roman" w:cs="Arial"/>
                <w:sz w:val="20"/>
                <w:szCs w:val="20"/>
                <w:lang w:eastAsia="de-DE"/>
              </w:rPr>
              <w:t>Aspekte</w:t>
            </w:r>
          </w:p>
        </w:tc>
        <w:tc>
          <w:tcPr>
            <w:tcW w:w="1369" w:type="pct"/>
            <w:tcBorders>
              <w:top w:val="single" w:sz="12" w:space="0" w:color="00000A"/>
              <w:left w:val="single" w:sz="4" w:space="0" w:color="00000A"/>
              <w:bottom w:val="single" w:sz="4" w:space="0" w:color="00000A"/>
              <w:right w:val="single" w:sz="4" w:space="0" w:color="00000A"/>
            </w:tcBorders>
            <w:shd w:val="clear" w:color="auto" w:fill="D9D9D9" w:themeFill="background1" w:themeFillShade="D9"/>
            <w:vAlign w:val="center"/>
            <w:hideMark/>
          </w:tcPr>
          <w:p w14:paraId="03592B77"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Schwerpunkte der</w:t>
            </w:r>
          </w:p>
          <w:p w14:paraId="0EE5357F"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Kompetenzentwicklung</w:t>
            </w:r>
          </w:p>
        </w:tc>
        <w:tc>
          <w:tcPr>
            <w:tcW w:w="1250" w:type="pct"/>
            <w:tcBorders>
              <w:top w:val="single" w:sz="12" w:space="0" w:color="00000A"/>
              <w:left w:val="single" w:sz="4" w:space="0" w:color="00000A"/>
              <w:bottom w:val="single" w:sz="4" w:space="0" w:color="00000A"/>
              <w:right w:val="single" w:sz="12" w:space="0" w:color="00000A"/>
            </w:tcBorders>
            <w:shd w:val="clear" w:color="auto" w:fill="D9D9D9" w:themeFill="background1" w:themeFillShade="D9"/>
            <w:vAlign w:val="center"/>
            <w:hideMark/>
          </w:tcPr>
          <w:p w14:paraId="0A4204A2" w14:textId="77777777" w:rsidR="00E952F6" w:rsidRPr="00F73F47" w:rsidRDefault="00E952F6" w:rsidP="00D71A16">
            <w:pPr>
              <w:spacing w:line="240" w:lineRule="auto"/>
              <w:jc w:val="center"/>
              <w:rPr>
                <w:rFonts w:eastAsia="Times New Roman" w:cs="Arial"/>
                <w:b/>
                <w:sz w:val="20"/>
                <w:szCs w:val="20"/>
                <w:lang w:eastAsia="de-DE"/>
              </w:rPr>
            </w:pPr>
            <w:r w:rsidRPr="00F73F47">
              <w:rPr>
                <w:rFonts w:eastAsia="Times New Roman" w:cs="Arial"/>
                <w:b/>
                <w:sz w:val="20"/>
                <w:szCs w:val="20"/>
                <w:lang w:eastAsia="de-DE"/>
              </w:rPr>
              <w:t>Weitere Vereinbarungen</w:t>
            </w:r>
          </w:p>
        </w:tc>
      </w:tr>
      <w:tr w:rsidR="00E952F6" w:rsidRPr="00F73F47" w14:paraId="1E38C074" w14:textId="77777777" w:rsidTr="00D71A16">
        <w:trPr>
          <w:trHeight w:val="7022"/>
        </w:trPr>
        <w:tc>
          <w:tcPr>
            <w:tcW w:w="1187" w:type="pct"/>
            <w:tcBorders>
              <w:top w:val="single" w:sz="4" w:space="0" w:color="00000A"/>
              <w:left w:val="single" w:sz="4" w:space="0" w:color="00000A"/>
              <w:right w:val="single" w:sz="4" w:space="0" w:color="00000A"/>
            </w:tcBorders>
          </w:tcPr>
          <w:p w14:paraId="3CB50F72" w14:textId="77777777" w:rsidR="00E952F6" w:rsidRPr="00F73F47" w:rsidRDefault="00E952F6" w:rsidP="00D71A16">
            <w:pPr>
              <w:widowControl w:val="0"/>
              <w:tabs>
                <w:tab w:val="left" w:pos="229"/>
              </w:tabs>
              <w:autoSpaceDE w:val="0"/>
              <w:autoSpaceDN w:val="0"/>
              <w:adjustRightInd w:val="0"/>
              <w:spacing w:beforeLines="60" w:before="144" w:afterLines="60" w:after="144" w:line="240" w:lineRule="auto"/>
              <w:rPr>
                <w:rFonts w:cs="Arial"/>
                <w:b/>
                <w:sz w:val="20"/>
                <w:szCs w:val="20"/>
              </w:rPr>
            </w:pPr>
            <w:r w:rsidRPr="00F73F47">
              <w:rPr>
                <w:rFonts w:cs="Arial"/>
                <w:b/>
                <w:sz w:val="20"/>
                <w:szCs w:val="20"/>
              </w:rPr>
              <w:lastRenderedPageBreak/>
              <w:t>UV 6.3:</w:t>
            </w:r>
            <w:r w:rsidRPr="00F73F47">
              <w:rPr>
                <w:rFonts w:cs="Arial"/>
                <w:b/>
                <w:sz w:val="20"/>
                <w:szCs w:val="20"/>
              </w:rPr>
              <w:br/>
              <w:t>Atmung und Blutkreislauf – Na</w:t>
            </w:r>
            <w:r w:rsidRPr="00F73F47">
              <w:rPr>
                <w:rFonts w:cs="Arial"/>
                <w:b/>
                <w:sz w:val="20"/>
                <w:szCs w:val="20"/>
              </w:rPr>
              <w:t>h</w:t>
            </w:r>
            <w:r w:rsidRPr="00F73F47">
              <w:rPr>
                <w:rFonts w:cs="Arial"/>
                <w:b/>
                <w:sz w:val="20"/>
                <w:szCs w:val="20"/>
              </w:rPr>
              <w:t>rungsaufnahme allein reicht nicht</w:t>
            </w:r>
          </w:p>
          <w:p w14:paraId="091E585E" w14:textId="77777777" w:rsidR="00E952F6" w:rsidRPr="00F73F47" w:rsidRDefault="00E952F6" w:rsidP="00D71A16">
            <w:pPr>
              <w:widowControl w:val="0"/>
              <w:tabs>
                <w:tab w:val="left" w:pos="229"/>
              </w:tabs>
              <w:autoSpaceDE w:val="0"/>
              <w:autoSpaceDN w:val="0"/>
              <w:adjustRightInd w:val="0"/>
              <w:spacing w:beforeLines="60" w:before="144" w:afterLines="60" w:after="144" w:line="240" w:lineRule="auto"/>
              <w:rPr>
                <w:rFonts w:cs="Arial"/>
                <w:i/>
                <w:sz w:val="20"/>
                <w:szCs w:val="20"/>
              </w:rPr>
            </w:pPr>
            <w:r w:rsidRPr="00F73F47">
              <w:rPr>
                <w:rFonts w:cs="Arial"/>
                <w:i/>
                <w:sz w:val="20"/>
                <w:szCs w:val="20"/>
              </w:rPr>
              <w:t>Warum ist Atmen lebensnotwe</w:t>
            </w:r>
            <w:r w:rsidRPr="00F73F47">
              <w:rPr>
                <w:rFonts w:cs="Arial"/>
                <w:i/>
                <w:sz w:val="20"/>
                <w:szCs w:val="20"/>
              </w:rPr>
              <w:t>n</w:t>
            </w:r>
            <w:r w:rsidRPr="00F73F47">
              <w:rPr>
                <w:rFonts w:cs="Arial"/>
                <w:i/>
                <w:sz w:val="20"/>
                <w:szCs w:val="20"/>
              </w:rPr>
              <w:t>dig?</w:t>
            </w:r>
            <w:r w:rsidRPr="00F73F47">
              <w:rPr>
                <w:rFonts w:cs="Arial"/>
                <w:i/>
                <w:sz w:val="20"/>
                <w:szCs w:val="20"/>
              </w:rPr>
              <w:br/>
            </w:r>
          </w:p>
          <w:p w14:paraId="6C30BA5B" w14:textId="77777777" w:rsidR="00E952F6" w:rsidRPr="00F73F47" w:rsidRDefault="00E952F6" w:rsidP="00D71A16">
            <w:pPr>
              <w:widowControl w:val="0"/>
              <w:tabs>
                <w:tab w:val="left" w:pos="229"/>
              </w:tabs>
              <w:autoSpaceDE w:val="0"/>
              <w:autoSpaceDN w:val="0"/>
              <w:adjustRightInd w:val="0"/>
              <w:spacing w:before="120" w:afterLines="60" w:after="144" w:line="240" w:lineRule="auto"/>
              <w:rPr>
                <w:rFonts w:eastAsia="Times New Roman" w:cs="Arial"/>
                <w:i/>
                <w:sz w:val="20"/>
                <w:szCs w:val="20"/>
                <w:lang w:eastAsia="de-DE"/>
              </w:rPr>
            </w:pPr>
            <w:r w:rsidRPr="00F73F47">
              <w:rPr>
                <w:rFonts w:eastAsia="Times New Roman" w:cs="Arial"/>
                <w:i/>
                <w:sz w:val="20"/>
                <w:szCs w:val="20"/>
                <w:lang w:eastAsia="de-DE"/>
              </w:rPr>
              <w:t>Wie kommt der Sauerstoff in uns</w:t>
            </w:r>
            <w:r w:rsidRPr="00F73F47">
              <w:rPr>
                <w:rFonts w:eastAsia="Times New Roman" w:cs="Arial"/>
                <w:i/>
                <w:sz w:val="20"/>
                <w:szCs w:val="20"/>
                <w:lang w:eastAsia="de-DE"/>
              </w:rPr>
              <w:t>e</w:t>
            </w:r>
            <w:r w:rsidRPr="00F73F47">
              <w:rPr>
                <w:rFonts w:eastAsia="Times New Roman" w:cs="Arial"/>
                <w:i/>
                <w:sz w:val="20"/>
                <w:szCs w:val="20"/>
                <w:lang w:eastAsia="de-DE"/>
              </w:rPr>
              <w:t>ren Körper und wie wird er dort weiter transportiert?</w:t>
            </w:r>
            <w:r w:rsidRPr="00F73F47">
              <w:rPr>
                <w:rFonts w:eastAsia="Times New Roman" w:cs="Arial"/>
                <w:i/>
                <w:sz w:val="20"/>
                <w:szCs w:val="20"/>
                <w:lang w:eastAsia="de-DE"/>
              </w:rPr>
              <w:br/>
            </w:r>
          </w:p>
          <w:p w14:paraId="246A1558" w14:textId="77777777" w:rsidR="00E952F6" w:rsidRPr="00F73F47" w:rsidRDefault="00E952F6" w:rsidP="00D71A16">
            <w:pPr>
              <w:spacing w:beforeLines="60" w:before="144" w:afterLines="60" w:after="144" w:line="240" w:lineRule="auto"/>
              <w:rPr>
                <w:rFonts w:cs="Arial"/>
                <w:i/>
                <w:sz w:val="20"/>
                <w:szCs w:val="20"/>
              </w:rPr>
            </w:pPr>
            <w:r w:rsidRPr="00F73F47">
              <w:rPr>
                <w:rFonts w:cs="Arial"/>
                <w:i/>
                <w:sz w:val="20"/>
                <w:szCs w:val="20"/>
              </w:rPr>
              <w:t>Wie ist das Blut zusammengesetzt und welche weiteren Aufgaben hat es?</w:t>
            </w:r>
            <w:r w:rsidRPr="00F73F47">
              <w:rPr>
                <w:rFonts w:cs="Arial"/>
                <w:i/>
                <w:sz w:val="20"/>
                <w:szCs w:val="20"/>
              </w:rPr>
              <w:br/>
            </w:r>
          </w:p>
          <w:p w14:paraId="14C1942F" w14:textId="77777777" w:rsidR="00E952F6" w:rsidRPr="00F73F47" w:rsidRDefault="00E952F6" w:rsidP="00D71A16">
            <w:pPr>
              <w:widowControl w:val="0"/>
              <w:tabs>
                <w:tab w:val="left" w:pos="229"/>
              </w:tabs>
              <w:autoSpaceDE w:val="0"/>
              <w:autoSpaceDN w:val="0"/>
              <w:adjustRightInd w:val="0"/>
              <w:spacing w:beforeLines="60" w:before="144" w:afterLines="60" w:after="144" w:line="240" w:lineRule="auto"/>
              <w:rPr>
                <w:rFonts w:cs="Arial"/>
                <w:i/>
                <w:sz w:val="20"/>
                <w:szCs w:val="20"/>
              </w:rPr>
            </w:pPr>
            <w:r w:rsidRPr="00F73F47">
              <w:rPr>
                <w:rFonts w:cs="Arial"/>
                <w:i/>
                <w:sz w:val="20"/>
                <w:szCs w:val="20"/>
              </w:rPr>
              <w:t xml:space="preserve">Warum ist Rauchen schädlich? </w:t>
            </w:r>
          </w:p>
          <w:p w14:paraId="615E7FED" w14:textId="77777777" w:rsidR="00E952F6" w:rsidRPr="00F73F47" w:rsidRDefault="00E952F6" w:rsidP="00D71A16">
            <w:pPr>
              <w:spacing w:before="120" w:after="120" w:line="240" w:lineRule="auto"/>
              <w:rPr>
                <w:rFonts w:cs="Arial"/>
                <w:i/>
                <w:sz w:val="20"/>
                <w:szCs w:val="20"/>
              </w:rPr>
            </w:pPr>
          </w:p>
          <w:p w14:paraId="015E916D" w14:textId="77777777" w:rsidR="00E952F6" w:rsidRPr="00F73F47" w:rsidRDefault="00E952F6" w:rsidP="00D71A16">
            <w:pPr>
              <w:spacing w:before="120" w:after="120" w:line="240" w:lineRule="auto"/>
              <w:rPr>
                <w:rFonts w:cs="Arial"/>
                <w:i/>
                <w:sz w:val="20"/>
                <w:szCs w:val="20"/>
              </w:rPr>
            </w:pPr>
          </w:p>
          <w:p w14:paraId="23FDAC69" w14:textId="77777777" w:rsidR="00E952F6" w:rsidRPr="00F73F47" w:rsidRDefault="00E952F6" w:rsidP="00D71A16">
            <w:pPr>
              <w:spacing w:before="120" w:after="120" w:line="240" w:lineRule="auto"/>
              <w:rPr>
                <w:rFonts w:cs="Arial"/>
                <w:i/>
                <w:sz w:val="20"/>
                <w:szCs w:val="20"/>
              </w:rPr>
            </w:pPr>
          </w:p>
          <w:p w14:paraId="55CBF942" w14:textId="77777777" w:rsidR="00E952F6" w:rsidRPr="00F73F47" w:rsidRDefault="00E952F6" w:rsidP="00D71A16">
            <w:pPr>
              <w:widowControl w:val="0"/>
              <w:tabs>
                <w:tab w:val="left" w:pos="229"/>
              </w:tabs>
              <w:autoSpaceDE w:val="0"/>
              <w:autoSpaceDN w:val="0"/>
              <w:adjustRightInd w:val="0"/>
              <w:spacing w:beforeLines="60" w:before="144" w:afterLines="60" w:after="144" w:line="240" w:lineRule="auto"/>
              <w:jc w:val="right"/>
              <w:rPr>
                <w:rFonts w:cs="Arial"/>
                <w:i/>
                <w:sz w:val="20"/>
                <w:szCs w:val="20"/>
              </w:rPr>
            </w:pPr>
            <w:r w:rsidRPr="00F73F47">
              <w:rPr>
                <w:rFonts w:cs="Arial"/>
                <w:sz w:val="20"/>
                <w:szCs w:val="20"/>
              </w:rPr>
              <w:t>ca. 13 Ustd.</w:t>
            </w:r>
          </w:p>
        </w:tc>
        <w:tc>
          <w:tcPr>
            <w:tcW w:w="1194" w:type="pct"/>
            <w:tcBorders>
              <w:top w:val="single" w:sz="4" w:space="0" w:color="00000A"/>
              <w:left w:val="single" w:sz="4" w:space="0" w:color="00000A"/>
              <w:right w:val="single" w:sz="4" w:space="0" w:color="00000A"/>
            </w:tcBorders>
          </w:tcPr>
          <w:p w14:paraId="0D263867" w14:textId="77777777" w:rsidR="00E952F6" w:rsidRPr="00F73F47" w:rsidRDefault="00E952F6" w:rsidP="00D71A16">
            <w:pPr>
              <w:spacing w:before="120" w:after="120" w:line="240" w:lineRule="auto"/>
              <w:ind w:hanging="1"/>
              <w:rPr>
                <w:rFonts w:cs="Arial"/>
                <w:b/>
                <w:color w:val="000000" w:themeColor="text1"/>
                <w:sz w:val="20"/>
                <w:szCs w:val="20"/>
              </w:rPr>
            </w:pPr>
            <w:r w:rsidRPr="00F73F47">
              <w:rPr>
                <w:rFonts w:cs="Arial"/>
                <w:b/>
                <w:color w:val="000000" w:themeColor="text1"/>
                <w:sz w:val="20"/>
                <w:szCs w:val="20"/>
              </w:rPr>
              <w:t xml:space="preserve">IF2: </w:t>
            </w:r>
            <w:r w:rsidRPr="00F73F47">
              <w:rPr>
                <w:rFonts w:cs="Arial"/>
                <w:b/>
                <w:color w:val="000000" w:themeColor="text1"/>
                <w:sz w:val="20"/>
                <w:szCs w:val="20"/>
              </w:rPr>
              <w:br/>
              <w:t>Mensch und Gesundheit</w:t>
            </w:r>
          </w:p>
          <w:p w14:paraId="0E4E73EE" w14:textId="77777777" w:rsidR="00E952F6" w:rsidRPr="00F73F47" w:rsidRDefault="00E952F6" w:rsidP="00D71A16">
            <w:pPr>
              <w:spacing w:before="120" w:after="120" w:line="240" w:lineRule="auto"/>
              <w:rPr>
                <w:rFonts w:cs="Arial"/>
                <w:sz w:val="20"/>
                <w:szCs w:val="20"/>
              </w:rPr>
            </w:pPr>
            <w:r w:rsidRPr="00F73F47">
              <w:rPr>
                <w:rFonts w:cs="Arial"/>
                <w:sz w:val="20"/>
                <w:szCs w:val="20"/>
              </w:rPr>
              <w:t>Atmung und Blutkreislauf</w:t>
            </w:r>
          </w:p>
          <w:p w14:paraId="72C220E3"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Bau</w:t>
            </w:r>
            <w:r w:rsidRPr="00F73F47">
              <w:rPr>
                <w:rFonts w:cs="Arial"/>
                <w:sz w:val="20"/>
                <w:szCs w:val="20"/>
              </w:rPr>
              <w:t xml:space="preserve"> und Funktion der Atmungsorgane </w:t>
            </w:r>
          </w:p>
          <w:p w14:paraId="1C74A3D8"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Gasaustausch</w:t>
            </w:r>
            <w:r w:rsidRPr="00F73F47">
              <w:rPr>
                <w:rFonts w:cs="Arial"/>
                <w:sz w:val="20"/>
                <w:szCs w:val="20"/>
              </w:rPr>
              <w:t xml:space="preserve"> in der Lunge </w:t>
            </w:r>
          </w:p>
          <w:p w14:paraId="41BE6737"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b/>
                <w:color w:val="000000" w:themeColor="text1"/>
                <w:sz w:val="20"/>
                <w:szCs w:val="20"/>
              </w:rPr>
            </w:pPr>
            <w:r w:rsidRPr="00F73F47">
              <w:rPr>
                <w:rFonts w:cs="Arial"/>
                <w:color w:val="000000" w:themeColor="text1"/>
                <w:sz w:val="20"/>
                <w:szCs w:val="20"/>
              </w:rPr>
              <w:t>Blutkreislauf</w:t>
            </w:r>
          </w:p>
          <w:p w14:paraId="408A8957"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sz w:val="20"/>
                <w:szCs w:val="20"/>
              </w:rPr>
              <w:t>Bau und Funktion des He</w:t>
            </w:r>
            <w:r w:rsidRPr="00F73F47">
              <w:rPr>
                <w:rFonts w:cs="Arial"/>
                <w:sz w:val="20"/>
                <w:szCs w:val="20"/>
              </w:rPr>
              <w:t>r</w:t>
            </w:r>
            <w:r w:rsidRPr="00F73F47">
              <w:rPr>
                <w:rFonts w:cs="Arial"/>
                <w:sz w:val="20"/>
                <w:szCs w:val="20"/>
              </w:rPr>
              <w:t>zens</w:t>
            </w:r>
          </w:p>
          <w:p w14:paraId="1DC398B6"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Zusammensetzung</w:t>
            </w:r>
            <w:r w:rsidRPr="00F73F47">
              <w:rPr>
                <w:rFonts w:cs="Arial"/>
                <w:sz w:val="20"/>
                <w:szCs w:val="20"/>
              </w:rPr>
              <w:t xml:space="preserve"> und Au</w:t>
            </w:r>
            <w:r w:rsidRPr="00F73F47">
              <w:rPr>
                <w:rFonts w:cs="Arial"/>
                <w:sz w:val="20"/>
                <w:szCs w:val="20"/>
              </w:rPr>
              <w:t>f</w:t>
            </w:r>
            <w:r w:rsidRPr="00F73F47">
              <w:rPr>
                <w:rFonts w:cs="Arial"/>
                <w:sz w:val="20"/>
                <w:szCs w:val="20"/>
              </w:rPr>
              <w:t xml:space="preserve">gaben des Blutes </w:t>
            </w:r>
          </w:p>
          <w:p w14:paraId="73C64A3E"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Gefahren</w:t>
            </w:r>
            <w:r w:rsidRPr="00F73F47">
              <w:rPr>
                <w:rFonts w:cs="Arial"/>
                <w:sz w:val="20"/>
                <w:szCs w:val="20"/>
              </w:rPr>
              <w:t xml:space="preserve"> von Tabakkonsum</w:t>
            </w:r>
          </w:p>
        </w:tc>
        <w:tc>
          <w:tcPr>
            <w:tcW w:w="1369" w:type="pct"/>
            <w:tcBorders>
              <w:top w:val="single" w:sz="4" w:space="0" w:color="00000A"/>
              <w:left w:val="single" w:sz="4" w:space="0" w:color="00000A"/>
              <w:right w:val="single" w:sz="4" w:space="0" w:color="00000A"/>
            </w:tcBorders>
          </w:tcPr>
          <w:p w14:paraId="191B1B58" w14:textId="77777777" w:rsidR="00E952F6" w:rsidRPr="00F73F47" w:rsidRDefault="00E952F6" w:rsidP="00D71A16">
            <w:pPr>
              <w:spacing w:before="120" w:line="240" w:lineRule="auto"/>
              <w:rPr>
                <w:rFonts w:cs="Arial"/>
                <w:sz w:val="20"/>
                <w:szCs w:val="20"/>
              </w:rPr>
            </w:pPr>
            <w:r w:rsidRPr="00F73F47">
              <w:rPr>
                <w:rFonts w:cs="Arial"/>
                <w:color w:val="000000" w:themeColor="text1"/>
                <w:sz w:val="20"/>
                <w:szCs w:val="20"/>
              </w:rPr>
              <w:t xml:space="preserve">UF4: </w:t>
            </w:r>
            <w:r w:rsidRPr="00F73F47">
              <w:rPr>
                <w:rFonts w:cs="Arial"/>
                <w:sz w:val="20"/>
                <w:szCs w:val="20"/>
              </w:rPr>
              <w:t>Übertragung und Vernetzung</w:t>
            </w:r>
          </w:p>
          <w:p w14:paraId="3FF4CB5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Alltagsvorstellungen hinterfragen</w:t>
            </w:r>
          </w:p>
          <w:p w14:paraId="2D28E627" w14:textId="77777777" w:rsidR="00E952F6" w:rsidRPr="00F73F47" w:rsidRDefault="00E952F6" w:rsidP="00D71A16">
            <w:pPr>
              <w:spacing w:line="240" w:lineRule="auto"/>
              <w:ind w:left="403" w:hanging="403"/>
              <w:rPr>
                <w:rFonts w:cs="Arial"/>
                <w:color w:val="000000" w:themeColor="text1"/>
                <w:sz w:val="20"/>
                <w:szCs w:val="20"/>
              </w:rPr>
            </w:pPr>
          </w:p>
          <w:p w14:paraId="15122616" w14:textId="77777777" w:rsidR="00E952F6" w:rsidRPr="00F73F47" w:rsidRDefault="00E952F6" w:rsidP="00D71A16">
            <w:pPr>
              <w:spacing w:line="240" w:lineRule="auto"/>
              <w:ind w:left="55"/>
              <w:rPr>
                <w:rFonts w:cs="Arial"/>
                <w:color w:val="000000" w:themeColor="text1"/>
                <w:sz w:val="20"/>
                <w:szCs w:val="20"/>
              </w:rPr>
            </w:pPr>
            <w:r w:rsidRPr="00F73F47">
              <w:rPr>
                <w:rFonts w:cs="Arial"/>
                <w:color w:val="000000" w:themeColor="text1"/>
                <w:sz w:val="20"/>
                <w:szCs w:val="20"/>
              </w:rPr>
              <w:t>E6: Modell und Realität</w:t>
            </w:r>
          </w:p>
          <w:p w14:paraId="744BCB24"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Modell als Mittel zur Erklärung</w:t>
            </w:r>
          </w:p>
          <w:p w14:paraId="1ABD2A47" w14:textId="77777777" w:rsidR="00E952F6" w:rsidRPr="00F73F47" w:rsidRDefault="00E952F6" w:rsidP="00D71A16">
            <w:pPr>
              <w:pStyle w:val="Listenabsatz"/>
              <w:numPr>
                <w:ilvl w:val="0"/>
                <w:numId w:val="0"/>
              </w:numPr>
              <w:spacing w:after="0" w:line="240" w:lineRule="auto"/>
              <w:ind w:left="369"/>
              <w:contextualSpacing w:val="0"/>
              <w:jc w:val="left"/>
              <w:rPr>
                <w:rFonts w:cs="Arial"/>
                <w:color w:val="000000" w:themeColor="text1"/>
                <w:sz w:val="20"/>
                <w:szCs w:val="20"/>
              </w:rPr>
            </w:pPr>
          </w:p>
          <w:p w14:paraId="660BA58E" w14:textId="77777777" w:rsidR="00E952F6" w:rsidRPr="00F73F47" w:rsidRDefault="00E952F6" w:rsidP="00D71A16">
            <w:pPr>
              <w:spacing w:before="120" w:line="240" w:lineRule="auto"/>
              <w:rPr>
                <w:rFonts w:cs="Arial"/>
                <w:sz w:val="20"/>
                <w:szCs w:val="20"/>
              </w:rPr>
            </w:pPr>
            <w:r w:rsidRPr="00F73F47">
              <w:rPr>
                <w:rFonts w:cs="Arial"/>
                <w:sz w:val="20"/>
                <w:szCs w:val="20"/>
              </w:rPr>
              <w:t>B4: Stellungnahme und Reflexion</w:t>
            </w:r>
          </w:p>
          <w:p w14:paraId="67DB2887"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Entscheidungen begründen</w:t>
            </w:r>
          </w:p>
          <w:p w14:paraId="5DAEAB1E" w14:textId="77777777" w:rsidR="00E952F6" w:rsidRPr="00F73F47" w:rsidRDefault="00E952F6" w:rsidP="00D71A16">
            <w:pPr>
              <w:spacing w:line="240" w:lineRule="auto"/>
              <w:rPr>
                <w:rFonts w:cs="Arial"/>
                <w:color w:val="000000" w:themeColor="text1"/>
                <w:sz w:val="20"/>
                <w:szCs w:val="20"/>
              </w:rPr>
            </w:pPr>
          </w:p>
          <w:p w14:paraId="10E78334" w14:textId="77777777" w:rsidR="00E952F6" w:rsidRPr="00F73F47" w:rsidRDefault="00E952F6" w:rsidP="00D71A16">
            <w:pPr>
              <w:spacing w:line="240" w:lineRule="auto"/>
              <w:rPr>
                <w:rFonts w:cs="Arial"/>
                <w:sz w:val="20"/>
                <w:szCs w:val="20"/>
              </w:rPr>
            </w:pPr>
            <w:r w:rsidRPr="00F73F47">
              <w:rPr>
                <w:rFonts w:cs="Arial"/>
                <w:sz w:val="20"/>
                <w:szCs w:val="20"/>
              </w:rPr>
              <w:t>K2: Informationsverarbeitung</w:t>
            </w:r>
          </w:p>
          <w:p w14:paraId="1CA12B8C" w14:textId="77777777" w:rsidR="00E952F6" w:rsidRPr="00F73F47" w:rsidRDefault="00E952F6" w:rsidP="00E952F6">
            <w:pPr>
              <w:pStyle w:val="Listenabsatz"/>
              <w:numPr>
                <w:ilvl w:val="0"/>
                <w:numId w:val="3"/>
              </w:numPr>
              <w:spacing w:after="0" w:line="240" w:lineRule="auto"/>
              <w:ind w:left="369" w:hanging="284"/>
              <w:contextualSpacing w:val="0"/>
              <w:jc w:val="left"/>
              <w:rPr>
                <w:rFonts w:eastAsia="Times New Roman" w:cs="Arial"/>
                <w:sz w:val="20"/>
                <w:szCs w:val="20"/>
                <w:lang w:eastAsia="de-DE"/>
              </w:rPr>
            </w:pPr>
            <w:r w:rsidRPr="00F73F47">
              <w:rPr>
                <w:rFonts w:eastAsia="Times New Roman" w:cs="Arial"/>
                <w:sz w:val="20"/>
                <w:szCs w:val="20"/>
                <w:lang w:eastAsia="de-DE"/>
              </w:rPr>
              <w:t>Fachtexte, Abbildungen, Schemata</w:t>
            </w:r>
          </w:p>
        </w:tc>
        <w:tc>
          <w:tcPr>
            <w:tcW w:w="1250" w:type="pct"/>
            <w:tcBorders>
              <w:top w:val="single" w:sz="4" w:space="0" w:color="00000A"/>
              <w:left w:val="single" w:sz="4" w:space="0" w:color="00000A"/>
              <w:bottom w:val="single" w:sz="12" w:space="0" w:color="auto"/>
              <w:right w:val="single" w:sz="4" w:space="0" w:color="00000A"/>
            </w:tcBorders>
          </w:tcPr>
          <w:p w14:paraId="6E10628A" w14:textId="77777777" w:rsidR="00E952F6" w:rsidRPr="00F73F47" w:rsidRDefault="00E952F6" w:rsidP="00D71A16">
            <w:pPr>
              <w:spacing w:before="120" w:after="60" w:line="240" w:lineRule="auto"/>
              <w:ind w:left="357" w:hanging="357"/>
              <w:rPr>
                <w:rFonts w:eastAsia="Times New Roman" w:cs="Arial"/>
                <w:i/>
                <w:sz w:val="20"/>
                <w:szCs w:val="20"/>
                <w:lang w:eastAsia="de-DE"/>
              </w:rPr>
            </w:pPr>
            <w:r w:rsidRPr="00F73F47">
              <w:rPr>
                <w:rFonts w:eastAsia="Times New Roman" w:cs="Arial"/>
                <w:i/>
                <w:color w:val="984806" w:themeColor="accent6" w:themeShade="80"/>
                <w:sz w:val="20"/>
                <w:szCs w:val="20"/>
                <w:lang w:eastAsia="de-DE"/>
              </w:rPr>
              <w:t>…</w:t>
            </w:r>
            <w:r w:rsidRPr="00F73F47">
              <w:rPr>
                <w:rFonts w:eastAsia="Times New Roman" w:cs="Arial"/>
                <w:i/>
                <w:sz w:val="20"/>
                <w:szCs w:val="20"/>
                <w:lang w:eastAsia="de-DE"/>
              </w:rPr>
              <w:t>zur Schwerpunktsetzung</w:t>
            </w:r>
          </w:p>
          <w:p w14:paraId="05A12952" w14:textId="77777777" w:rsidR="00E952F6" w:rsidRPr="00F73F47" w:rsidRDefault="00E952F6" w:rsidP="00D71A16">
            <w:pPr>
              <w:spacing w:before="60" w:after="60" w:line="240" w:lineRule="auto"/>
              <w:ind w:left="38"/>
              <w:rPr>
                <w:rFonts w:cs="Arial"/>
                <w:color w:val="000000" w:themeColor="text1"/>
                <w:sz w:val="20"/>
                <w:szCs w:val="20"/>
              </w:rPr>
            </w:pPr>
            <w:r w:rsidRPr="00F73F47">
              <w:rPr>
                <w:rFonts w:eastAsia="Times New Roman" w:cs="Arial"/>
                <w:sz w:val="20"/>
                <w:szCs w:val="20"/>
                <w:lang w:eastAsia="de-DE"/>
              </w:rPr>
              <w:t>Ei</w:t>
            </w:r>
            <w:r w:rsidRPr="00F73F47">
              <w:rPr>
                <w:rFonts w:cs="Arial"/>
                <w:color w:val="000000" w:themeColor="text1"/>
                <w:sz w:val="20"/>
                <w:szCs w:val="20"/>
              </w:rPr>
              <w:t>nfache Experimente zu</w:t>
            </w:r>
            <w:r w:rsidRPr="00F73F47">
              <w:rPr>
                <w:rFonts w:cs="Arial"/>
                <w:color w:val="000000" w:themeColor="text1"/>
                <w:sz w:val="20"/>
                <w:szCs w:val="20"/>
              </w:rPr>
              <w:br/>
              <w:t>Verbrennungsprozessen</w:t>
            </w:r>
          </w:p>
          <w:p w14:paraId="12BAD288" w14:textId="77777777" w:rsidR="00E952F6" w:rsidRPr="00F73F47" w:rsidRDefault="00E952F6" w:rsidP="00D71A16">
            <w:pPr>
              <w:spacing w:before="120" w:after="60" w:line="240" w:lineRule="auto"/>
              <w:ind w:left="357" w:hanging="357"/>
              <w:rPr>
                <w:rFonts w:eastAsia="Times New Roman" w:cs="Arial"/>
                <w:i/>
                <w:sz w:val="20"/>
                <w:szCs w:val="20"/>
                <w:lang w:eastAsia="de-DE"/>
              </w:rPr>
            </w:pPr>
            <w:r w:rsidRPr="00F73F47">
              <w:rPr>
                <w:rFonts w:eastAsia="Times New Roman" w:cs="Arial"/>
                <w:i/>
                <w:sz w:val="20"/>
                <w:szCs w:val="20"/>
                <w:lang w:eastAsia="de-DE"/>
              </w:rPr>
              <w:t>…zur Vernetzung</w:t>
            </w:r>
          </w:p>
          <w:p w14:paraId="242B7789"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Sauerstoff und Kohlenstoffdioxid</w:t>
            </w:r>
            <w:r w:rsidRPr="00F73F47">
              <w:rPr>
                <w:rFonts w:eastAsia="Times New Roman" w:cs="Arial"/>
                <w:sz w:val="20"/>
                <w:szCs w:val="20"/>
                <w:lang w:eastAsia="de-DE"/>
              </w:rPr>
              <w:br/>
              <w:t>← IF1 Vielfalt und Angepasstheiten von Lebewesen: Bedeutung der Fotosynth</w:t>
            </w:r>
            <w:r w:rsidRPr="00F73F47">
              <w:rPr>
                <w:rFonts w:eastAsia="Times New Roman" w:cs="Arial"/>
                <w:sz w:val="20"/>
                <w:szCs w:val="20"/>
                <w:lang w:eastAsia="de-DE"/>
              </w:rPr>
              <w:t>e</w:t>
            </w:r>
            <w:r w:rsidRPr="00F73F47">
              <w:rPr>
                <w:rFonts w:eastAsia="Times New Roman" w:cs="Arial"/>
                <w:sz w:val="20"/>
                <w:szCs w:val="20"/>
                <w:lang w:eastAsia="de-DE"/>
              </w:rPr>
              <w:t>se</w:t>
            </w:r>
          </w:p>
          <w:p w14:paraId="32958B3A"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 7 Mensch und Gesundheit </w:t>
            </w:r>
            <w:r w:rsidRPr="00F73F47">
              <w:rPr>
                <w:rFonts w:eastAsia="Times New Roman" w:cs="Arial"/>
                <w:sz w:val="20"/>
                <w:szCs w:val="20"/>
                <w:lang w:eastAsia="de-DE"/>
              </w:rPr>
              <w:br/>
              <w:t>(Mittelstufe): Diabetes und Immunbi</w:t>
            </w:r>
            <w:r w:rsidRPr="00F73F47">
              <w:rPr>
                <w:rFonts w:eastAsia="Times New Roman" w:cs="Arial"/>
                <w:sz w:val="20"/>
                <w:szCs w:val="20"/>
                <w:lang w:eastAsia="de-DE"/>
              </w:rPr>
              <w:t>o</w:t>
            </w:r>
            <w:r w:rsidRPr="00F73F47">
              <w:rPr>
                <w:rFonts w:eastAsia="Times New Roman" w:cs="Arial"/>
                <w:sz w:val="20"/>
                <w:szCs w:val="20"/>
                <w:lang w:eastAsia="de-DE"/>
              </w:rPr>
              <w:t>logie</w:t>
            </w:r>
            <w:r w:rsidRPr="00F73F47">
              <w:rPr>
                <w:rFonts w:eastAsia="Times New Roman" w:cs="Arial"/>
                <w:sz w:val="20"/>
                <w:szCs w:val="20"/>
                <w:lang w:eastAsia="de-DE"/>
              </w:rPr>
              <w:br/>
            </w:r>
            <w:r w:rsidRPr="00F73F47">
              <w:rPr>
                <w:rFonts w:eastAsia="Times New Roman" w:cs="Arial"/>
                <w:sz w:val="20"/>
                <w:szCs w:val="20"/>
                <w:lang w:eastAsia="de-DE"/>
              </w:rPr>
              <w:br/>
              <w:t>Mikroskopieren (hier: Fertigpräparat Blut)</w:t>
            </w:r>
            <w:r w:rsidRPr="00F73F47">
              <w:rPr>
                <w:rFonts w:eastAsia="Times New Roman" w:cs="Arial"/>
                <w:sz w:val="20"/>
                <w:szCs w:val="20"/>
                <w:lang w:eastAsia="de-DE"/>
              </w:rPr>
              <w:br/>
              <w:t>← IF1 Vielfalt und Angepasstheiten von Lebewesen</w:t>
            </w:r>
          </w:p>
          <w:p w14:paraId="2E0AFC59" w14:textId="77777777" w:rsidR="00E952F6" w:rsidRPr="00F73F47" w:rsidRDefault="00E952F6" w:rsidP="00D71A16">
            <w:pPr>
              <w:pStyle w:val="Listenabsatz"/>
              <w:numPr>
                <w:ilvl w:val="0"/>
                <w:numId w:val="0"/>
              </w:numPr>
              <w:spacing w:before="60" w:afterLines="60" w:after="144" w:line="240" w:lineRule="auto"/>
              <w:jc w:val="left"/>
              <w:rPr>
                <w:rFonts w:eastAsia="Times New Roman" w:cs="Arial"/>
                <w:sz w:val="20"/>
                <w:szCs w:val="20"/>
                <w:lang w:eastAsia="de-DE"/>
              </w:rPr>
            </w:pPr>
            <w:r w:rsidRPr="00F73F47">
              <w:rPr>
                <w:rFonts w:eastAsia="Times New Roman" w:cs="Arial"/>
                <w:sz w:val="20"/>
                <w:szCs w:val="20"/>
                <w:lang w:eastAsia="de-DE"/>
              </w:rPr>
              <w:br/>
              <w:t>Blut</w:t>
            </w:r>
            <w:r w:rsidRPr="00F73F47">
              <w:rPr>
                <w:rFonts w:eastAsia="Times New Roman" w:cs="Arial"/>
                <w:sz w:val="20"/>
                <w:szCs w:val="20"/>
                <w:lang w:eastAsia="de-DE"/>
              </w:rPr>
              <w:br/>
            </w: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IF7 Mensch und Gesundheit </w:t>
            </w:r>
            <w:r w:rsidRPr="00F73F47">
              <w:rPr>
                <w:rFonts w:eastAsia="Times New Roman" w:cs="Arial"/>
                <w:sz w:val="20"/>
                <w:szCs w:val="20"/>
                <w:lang w:eastAsia="de-DE"/>
              </w:rPr>
              <w:br/>
              <w:t>(Mittelstufe): Immunbiologie</w:t>
            </w:r>
          </w:p>
          <w:p w14:paraId="767FB8B9"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i/>
                <w:sz w:val="20"/>
                <w:szCs w:val="20"/>
                <w:lang w:eastAsia="de-DE"/>
              </w:rPr>
              <w:t>… zu Synergien</w:t>
            </w:r>
          </w:p>
          <w:p w14:paraId="1CDE7B9C" w14:textId="77777777" w:rsidR="00E952F6" w:rsidRPr="00F73F47" w:rsidRDefault="00E952F6" w:rsidP="00D71A16">
            <w:pPr>
              <w:spacing w:before="60" w:after="60" w:line="240" w:lineRule="auto"/>
              <w:rPr>
                <w:rFonts w:eastAsia="Times New Roman" w:cs="Arial"/>
                <w:sz w:val="20"/>
                <w:szCs w:val="20"/>
                <w:lang w:eastAsia="de-DE"/>
              </w:rPr>
            </w:pPr>
            <w:r w:rsidRPr="00F73F47">
              <w:rPr>
                <w:rFonts w:eastAsia="Times New Roman" w:cs="Arial"/>
                <w:sz w:val="20"/>
                <w:szCs w:val="20"/>
                <w:lang w:eastAsia="de-DE"/>
              </w:rPr>
              <w:t>↔ Anknüpfung an das Schulpr</w:t>
            </w:r>
            <w:r w:rsidRPr="00F73F47">
              <w:rPr>
                <w:rFonts w:eastAsia="Times New Roman" w:cs="Arial"/>
                <w:sz w:val="20"/>
                <w:szCs w:val="20"/>
                <w:lang w:eastAsia="de-DE"/>
              </w:rPr>
              <w:t>o</w:t>
            </w:r>
            <w:r w:rsidRPr="00F73F47">
              <w:rPr>
                <w:rFonts w:eastAsia="Times New Roman" w:cs="Arial"/>
                <w:sz w:val="20"/>
                <w:szCs w:val="20"/>
                <w:lang w:eastAsia="de-DE"/>
              </w:rPr>
              <w:t>gramm: Projektwoche</w:t>
            </w:r>
          </w:p>
        </w:tc>
      </w:tr>
      <w:tr w:rsidR="00E952F6" w:rsidRPr="00F73F47" w14:paraId="2A6CC069" w14:textId="77777777" w:rsidTr="00D71A16">
        <w:trPr>
          <w:trHeight w:val="3602"/>
        </w:trPr>
        <w:tc>
          <w:tcPr>
            <w:tcW w:w="1187" w:type="pct"/>
            <w:tcBorders>
              <w:top w:val="single" w:sz="12" w:space="0" w:color="00000A"/>
              <w:left w:val="single" w:sz="4" w:space="0" w:color="00000A"/>
              <w:bottom w:val="single" w:sz="6" w:space="0" w:color="00000A"/>
              <w:right w:val="single" w:sz="4" w:space="0" w:color="00000A"/>
            </w:tcBorders>
          </w:tcPr>
          <w:p w14:paraId="023BDF23" w14:textId="77777777" w:rsidR="00E952F6" w:rsidRPr="00F73F47" w:rsidRDefault="00E952F6" w:rsidP="00D71A16">
            <w:pPr>
              <w:spacing w:before="120" w:after="120" w:line="240" w:lineRule="auto"/>
              <w:rPr>
                <w:rFonts w:cs="Arial"/>
                <w:i/>
                <w:sz w:val="20"/>
                <w:szCs w:val="20"/>
              </w:rPr>
            </w:pPr>
            <w:r w:rsidRPr="00F73F47">
              <w:rPr>
                <w:rFonts w:cs="Arial"/>
                <w:b/>
                <w:sz w:val="20"/>
                <w:szCs w:val="20"/>
              </w:rPr>
              <w:lastRenderedPageBreak/>
              <w:t>UV 6.4:</w:t>
            </w:r>
            <w:r w:rsidRPr="00F73F47">
              <w:rPr>
                <w:rFonts w:cs="Arial"/>
                <w:b/>
                <w:sz w:val="20"/>
                <w:szCs w:val="20"/>
              </w:rPr>
              <w:br/>
              <w:t>Bewegung – Die Energie wird g</w:t>
            </w:r>
            <w:r w:rsidRPr="00F73F47">
              <w:rPr>
                <w:rFonts w:cs="Arial"/>
                <w:b/>
                <w:sz w:val="20"/>
                <w:szCs w:val="20"/>
              </w:rPr>
              <w:t>e</w:t>
            </w:r>
            <w:r w:rsidRPr="00F73F47">
              <w:rPr>
                <w:rFonts w:cs="Arial"/>
                <w:b/>
                <w:sz w:val="20"/>
                <w:szCs w:val="20"/>
              </w:rPr>
              <w:t>nutzt</w:t>
            </w:r>
          </w:p>
          <w:p w14:paraId="4DEBEFA5"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Wie arbeiten Knochen und Muskeln bei der Bewegung zusammen?</w:t>
            </w:r>
          </w:p>
          <w:p w14:paraId="6F55740B"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Wie hängen Nahrungs-aufnahme, Atmung und Bewegung zusa</w:t>
            </w:r>
            <w:r w:rsidRPr="00F73F47">
              <w:rPr>
                <w:rFonts w:cs="Arial"/>
                <w:i/>
                <w:sz w:val="20"/>
                <w:szCs w:val="20"/>
              </w:rPr>
              <w:t>m</w:t>
            </w:r>
            <w:r w:rsidRPr="00F73F47">
              <w:rPr>
                <w:rFonts w:cs="Arial"/>
                <w:i/>
                <w:sz w:val="20"/>
                <w:szCs w:val="20"/>
              </w:rPr>
              <w:t>men?</w:t>
            </w:r>
          </w:p>
          <w:p w14:paraId="3C51B871" w14:textId="77777777" w:rsidR="00E952F6" w:rsidRPr="00F73F47" w:rsidRDefault="00E952F6" w:rsidP="00D71A16">
            <w:pPr>
              <w:spacing w:before="120" w:after="120" w:line="240" w:lineRule="auto"/>
              <w:rPr>
                <w:rFonts w:cs="Arial"/>
                <w:i/>
                <w:sz w:val="20"/>
                <w:szCs w:val="20"/>
              </w:rPr>
            </w:pPr>
          </w:p>
          <w:p w14:paraId="261D9700" w14:textId="77777777" w:rsidR="00E952F6" w:rsidRPr="00F73F47" w:rsidRDefault="00E952F6" w:rsidP="00D71A16">
            <w:pPr>
              <w:spacing w:before="120" w:after="120" w:line="240" w:lineRule="auto"/>
              <w:jc w:val="right"/>
              <w:rPr>
                <w:rFonts w:cs="Arial"/>
                <w:sz w:val="20"/>
                <w:szCs w:val="20"/>
              </w:rPr>
            </w:pPr>
            <w:r w:rsidRPr="00F73F47">
              <w:rPr>
                <w:rFonts w:cs="Arial"/>
                <w:sz w:val="20"/>
                <w:szCs w:val="20"/>
              </w:rPr>
              <w:t>ca. 6 Ustd.</w:t>
            </w:r>
          </w:p>
        </w:tc>
        <w:tc>
          <w:tcPr>
            <w:tcW w:w="1194" w:type="pct"/>
            <w:tcBorders>
              <w:top w:val="single" w:sz="12" w:space="0" w:color="00000A"/>
              <w:left w:val="single" w:sz="4" w:space="0" w:color="00000A"/>
              <w:bottom w:val="single" w:sz="6" w:space="0" w:color="00000A"/>
              <w:right w:val="single" w:sz="4" w:space="0" w:color="00000A"/>
            </w:tcBorders>
          </w:tcPr>
          <w:p w14:paraId="5836AD92" w14:textId="77777777" w:rsidR="00E952F6" w:rsidRPr="00F73F47" w:rsidRDefault="00E952F6" w:rsidP="00D71A16">
            <w:pPr>
              <w:spacing w:before="120" w:after="120" w:line="240" w:lineRule="auto"/>
              <w:ind w:firstLine="3"/>
              <w:rPr>
                <w:rFonts w:cs="Arial"/>
                <w:b/>
                <w:color w:val="000000" w:themeColor="text1"/>
                <w:sz w:val="20"/>
                <w:szCs w:val="20"/>
              </w:rPr>
            </w:pPr>
            <w:r w:rsidRPr="00F73F47">
              <w:rPr>
                <w:rFonts w:cs="Arial"/>
                <w:b/>
                <w:color w:val="000000" w:themeColor="text1"/>
                <w:sz w:val="20"/>
                <w:szCs w:val="20"/>
              </w:rPr>
              <w:t xml:space="preserve">IF2: </w:t>
            </w:r>
            <w:r w:rsidRPr="00F73F47">
              <w:rPr>
                <w:rFonts w:cs="Arial"/>
                <w:b/>
                <w:color w:val="000000" w:themeColor="text1"/>
                <w:sz w:val="20"/>
                <w:szCs w:val="20"/>
              </w:rPr>
              <w:br/>
              <w:t>Mensch und Gesundheit</w:t>
            </w:r>
          </w:p>
          <w:p w14:paraId="44AD9A52" w14:textId="77777777" w:rsidR="00E952F6" w:rsidRPr="00F73F47" w:rsidRDefault="00E952F6" w:rsidP="00D71A16">
            <w:pPr>
              <w:spacing w:before="120" w:after="120" w:line="240" w:lineRule="auto"/>
              <w:ind w:left="98" w:hanging="49"/>
              <w:rPr>
                <w:rFonts w:cs="Arial"/>
                <w:color w:val="000000" w:themeColor="text1"/>
                <w:sz w:val="20"/>
                <w:szCs w:val="20"/>
              </w:rPr>
            </w:pPr>
            <w:r w:rsidRPr="00F73F47">
              <w:rPr>
                <w:rFonts w:cs="Arial"/>
                <w:color w:val="000000" w:themeColor="text1"/>
                <w:sz w:val="20"/>
                <w:szCs w:val="20"/>
              </w:rPr>
              <w:t>Bewegungssystem</w:t>
            </w:r>
          </w:p>
          <w:p w14:paraId="5306254A"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Abschnitte</w:t>
            </w:r>
            <w:r w:rsidRPr="00F73F47">
              <w:rPr>
                <w:rFonts w:cs="Arial"/>
                <w:sz w:val="20"/>
                <w:szCs w:val="20"/>
              </w:rPr>
              <w:t xml:space="preserve"> des Skeletts und ihre Funktionen</w:t>
            </w:r>
          </w:p>
          <w:p w14:paraId="2DD15822"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sz w:val="20"/>
                <w:szCs w:val="20"/>
              </w:rPr>
            </w:pPr>
            <w:r w:rsidRPr="00F73F47">
              <w:rPr>
                <w:rFonts w:cs="Arial"/>
                <w:color w:val="000000" w:themeColor="text1"/>
                <w:sz w:val="20"/>
                <w:szCs w:val="20"/>
              </w:rPr>
              <w:t>Grundprinzip</w:t>
            </w:r>
            <w:r w:rsidRPr="00F73F47">
              <w:rPr>
                <w:rFonts w:cs="Arial"/>
                <w:sz w:val="20"/>
                <w:szCs w:val="20"/>
              </w:rPr>
              <w:t xml:space="preserve"> von Bewegu</w:t>
            </w:r>
            <w:r w:rsidRPr="00F73F47">
              <w:rPr>
                <w:rFonts w:cs="Arial"/>
                <w:sz w:val="20"/>
                <w:szCs w:val="20"/>
              </w:rPr>
              <w:t>n</w:t>
            </w:r>
            <w:r w:rsidRPr="00F73F47">
              <w:rPr>
                <w:rFonts w:cs="Arial"/>
                <w:sz w:val="20"/>
                <w:szCs w:val="20"/>
              </w:rPr>
              <w:t>gen</w:t>
            </w:r>
          </w:p>
          <w:p w14:paraId="532ED86F"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b/>
                <w:color w:val="000000" w:themeColor="text1"/>
                <w:sz w:val="20"/>
                <w:szCs w:val="20"/>
              </w:rPr>
            </w:pPr>
            <w:r w:rsidRPr="00F73F47">
              <w:rPr>
                <w:rFonts w:cs="Arial"/>
                <w:color w:val="000000" w:themeColor="text1"/>
                <w:sz w:val="20"/>
                <w:szCs w:val="20"/>
              </w:rPr>
              <w:t>Zusammenhang</w:t>
            </w:r>
            <w:r w:rsidRPr="00F73F47">
              <w:rPr>
                <w:rFonts w:cs="Arial"/>
                <w:sz w:val="20"/>
                <w:szCs w:val="20"/>
              </w:rPr>
              <w:t xml:space="preserve"> körperliche Aktivität-Nährstoffbedarf-Sauerstoffbedarf-Atemfrequenz- Herzschlagfr</w:t>
            </w:r>
            <w:r w:rsidRPr="00F73F47">
              <w:rPr>
                <w:rFonts w:cs="Arial"/>
                <w:sz w:val="20"/>
                <w:szCs w:val="20"/>
              </w:rPr>
              <w:t>e</w:t>
            </w:r>
            <w:r w:rsidRPr="00F73F47">
              <w:rPr>
                <w:rFonts w:cs="Arial"/>
                <w:sz w:val="20"/>
                <w:szCs w:val="20"/>
              </w:rPr>
              <w:t>quenz</w:t>
            </w:r>
          </w:p>
        </w:tc>
        <w:tc>
          <w:tcPr>
            <w:tcW w:w="1369" w:type="pct"/>
            <w:tcBorders>
              <w:top w:val="single" w:sz="12" w:space="0" w:color="00000A"/>
              <w:left w:val="single" w:sz="4" w:space="0" w:color="00000A"/>
              <w:bottom w:val="single" w:sz="6" w:space="0" w:color="00000A"/>
              <w:right w:val="single" w:sz="4" w:space="0" w:color="00000A"/>
            </w:tcBorders>
          </w:tcPr>
          <w:p w14:paraId="4731EA1F" w14:textId="77777777" w:rsidR="00E952F6" w:rsidRPr="00F73F47" w:rsidRDefault="00E952F6" w:rsidP="00D71A16">
            <w:pPr>
              <w:spacing w:before="120" w:after="120" w:line="240" w:lineRule="auto"/>
              <w:rPr>
                <w:rFonts w:cs="Arial"/>
                <w:color w:val="000000" w:themeColor="text1"/>
                <w:sz w:val="20"/>
                <w:szCs w:val="20"/>
              </w:rPr>
            </w:pPr>
            <w:r w:rsidRPr="00F73F47">
              <w:rPr>
                <w:rFonts w:cs="Arial"/>
                <w:color w:val="000000" w:themeColor="text1"/>
                <w:sz w:val="20"/>
                <w:szCs w:val="20"/>
              </w:rPr>
              <w:t>E4: Untersuchung und Experiment</w:t>
            </w:r>
          </w:p>
          <w:p w14:paraId="60EF924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Experiment planen und Handlung</w:t>
            </w:r>
            <w:r w:rsidRPr="00F73F47">
              <w:rPr>
                <w:rFonts w:cs="Arial"/>
                <w:color w:val="000000" w:themeColor="text1"/>
                <w:sz w:val="20"/>
                <w:szCs w:val="20"/>
              </w:rPr>
              <w:t>s</w:t>
            </w:r>
            <w:r w:rsidRPr="00F73F47">
              <w:rPr>
                <w:rFonts w:cs="Arial"/>
                <w:color w:val="000000" w:themeColor="text1"/>
                <w:sz w:val="20"/>
                <w:szCs w:val="20"/>
              </w:rPr>
              <w:t>schritte nachvollziehen</w:t>
            </w:r>
          </w:p>
          <w:p w14:paraId="61CAD680" w14:textId="77777777" w:rsidR="00E952F6" w:rsidRPr="00F73F47" w:rsidRDefault="00E952F6" w:rsidP="00D71A16">
            <w:pPr>
              <w:pStyle w:val="Listenabsatz"/>
              <w:numPr>
                <w:ilvl w:val="0"/>
                <w:numId w:val="0"/>
              </w:numPr>
              <w:spacing w:after="0" w:line="240" w:lineRule="auto"/>
              <w:ind w:left="369"/>
              <w:contextualSpacing w:val="0"/>
              <w:jc w:val="left"/>
              <w:rPr>
                <w:rFonts w:cs="Arial"/>
                <w:color w:val="000000" w:themeColor="text1"/>
                <w:sz w:val="20"/>
                <w:szCs w:val="20"/>
              </w:rPr>
            </w:pPr>
          </w:p>
          <w:p w14:paraId="3D93D540" w14:textId="77777777" w:rsidR="00E952F6" w:rsidRPr="00F73F47" w:rsidRDefault="00E952F6" w:rsidP="00D71A16">
            <w:pPr>
              <w:spacing w:line="240" w:lineRule="auto"/>
              <w:ind w:left="544" w:hanging="544"/>
              <w:rPr>
                <w:rFonts w:cs="Arial"/>
                <w:sz w:val="20"/>
                <w:szCs w:val="20"/>
              </w:rPr>
            </w:pPr>
            <w:r w:rsidRPr="00F73F47">
              <w:rPr>
                <w:rFonts w:cs="Arial"/>
                <w:sz w:val="20"/>
                <w:szCs w:val="20"/>
              </w:rPr>
              <w:t>E5: Auswertung und</w:t>
            </w:r>
          </w:p>
          <w:p w14:paraId="6B68CF8A"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sz w:val="20"/>
                <w:szCs w:val="20"/>
              </w:rPr>
            </w:pPr>
            <w:r w:rsidRPr="00F73F47">
              <w:rPr>
                <w:rFonts w:cs="Arial"/>
                <w:sz w:val="20"/>
                <w:szCs w:val="20"/>
              </w:rPr>
              <w:t>Schlussfolgerung</w:t>
            </w:r>
          </w:p>
          <w:p w14:paraId="2EEED26D" w14:textId="77777777" w:rsidR="00E952F6" w:rsidRPr="00F73F47" w:rsidRDefault="00E952F6" w:rsidP="00D71A16">
            <w:pPr>
              <w:spacing w:line="240" w:lineRule="auto"/>
              <w:ind w:left="33" w:firstLine="22"/>
              <w:rPr>
                <w:rFonts w:cs="Arial"/>
                <w:color w:val="000000" w:themeColor="text1"/>
                <w:sz w:val="20"/>
                <w:szCs w:val="20"/>
              </w:rPr>
            </w:pPr>
          </w:p>
          <w:p w14:paraId="1B0B6BA7" w14:textId="77777777" w:rsidR="00E952F6" w:rsidRPr="00F73F47" w:rsidRDefault="00E952F6" w:rsidP="00D71A16">
            <w:pPr>
              <w:spacing w:line="240" w:lineRule="auto"/>
              <w:ind w:left="33" w:firstLine="22"/>
              <w:rPr>
                <w:rFonts w:cs="Arial"/>
                <w:color w:val="000000" w:themeColor="text1"/>
                <w:sz w:val="20"/>
                <w:szCs w:val="20"/>
              </w:rPr>
            </w:pPr>
            <w:r w:rsidRPr="00F73F47">
              <w:rPr>
                <w:rFonts w:cs="Arial"/>
                <w:color w:val="000000" w:themeColor="text1"/>
                <w:sz w:val="20"/>
                <w:szCs w:val="20"/>
              </w:rPr>
              <w:t>K1: Dokumentation</w:t>
            </w:r>
          </w:p>
          <w:p w14:paraId="202DA728"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Diagramm</w:t>
            </w:r>
          </w:p>
          <w:p w14:paraId="127279EF" w14:textId="77777777" w:rsidR="00E952F6" w:rsidRPr="00F73F47" w:rsidRDefault="00E952F6" w:rsidP="00D71A16">
            <w:pPr>
              <w:pStyle w:val="Listenabsatz"/>
              <w:numPr>
                <w:ilvl w:val="0"/>
                <w:numId w:val="0"/>
              </w:numPr>
              <w:spacing w:before="120" w:after="120" w:line="240" w:lineRule="auto"/>
              <w:ind w:left="459"/>
              <w:jc w:val="left"/>
              <w:rPr>
                <w:rFonts w:cs="Arial"/>
                <w:sz w:val="20"/>
                <w:szCs w:val="20"/>
              </w:rPr>
            </w:pPr>
          </w:p>
        </w:tc>
        <w:tc>
          <w:tcPr>
            <w:tcW w:w="1250" w:type="pct"/>
            <w:tcBorders>
              <w:top w:val="single" w:sz="12" w:space="0" w:color="00000A"/>
              <w:left w:val="single" w:sz="4" w:space="0" w:color="00000A"/>
              <w:bottom w:val="single" w:sz="6" w:space="0" w:color="00000A"/>
              <w:right w:val="single" w:sz="4" w:space="0" w:color="00000A"/>
            </w:tcBorders>
          </w:tcPr>
          <w:p w14:paraId="4CBC757A" w14:textId="77777777" w:rsidR="00E952F6" w:rsidRPr="00F73F47" w:rsidRDefault="00E952F6" w:rsidP="00D71A16">
            <w:pPr>
              <w:spacing w:before="120" w:line="240" w:lineRule="auto"/>
              <w:rPr>
                <w:rFonts w:eastAsia="Times New Roman" w:cs="Arial"/>
                <w:i/>
                <w:color w:val="984806" w:themeColor="accent6" w:themeShade="80"/>
                <w:sz w:val="20"/>
                <w:szCs w:val="20"/>
                <w:lang w:eastAsia="de-DE"/>
              </w:rPr>
            </w:pPr>
            <w:r w:rsidRPr="00F73F47">
              <w:rPr>
                <w:rFonts w:eastAsia="Times New Roman" w:cs="Arial"/>
                <w:i/>
                <w:color w:val="984806" w:themeColor="accent6" w:themeShade="80"/>
                <w:sz w:val="20"/>
                <w:szCs w:val="20"/>
                <w:lang w:eastAsia="de-DE"/>
              </w:rPr>
              <w:t>…</w:t>
            </w:r>
            <w:r w:rsidRPr="00F73F47">
              <w:rPr>
                <w:rFonts w:eastAsia="Times New Roman" w:cs="Arial"/>
                <w:i/>
                <w:sz w:val="20"/>
                <w:szCs w:val="20"/>
                <w:lang w:eastAsia="de-DE"/>
              </w:rPr>
              <w:t>zur Schwerpunktsetzung</w:t>
            </w:r>
          </w:p>
          <w:p w14:paraId="74F3B73D" w14:textId="77777777" w:rsidR="00E952F6" w:rsidRPr="00F73F47" w:rsidRDefault="00E952F6" w:rsidP="00D71A16">
            <w:pPr>
              <w:widowControl w:val="0"/>
              <w:autoSpaceDE w:val="0"/>
              <w:autoSpaceDN w:val="0"/>
              <w:adjustRightInd w:val="0"/>
              <w:spacing w:before="120" w:after="120" w:line="240" w:lineRule="auto"/>
              <w:ind w:left="33"/>
              <w:rPr>
                <w:rFonts w:eastAsia="Times New Roman" w:cs="Arial"/>
                <w:sz w:val="20"/>
                <w:szCs w:val="20"/>
                <w:lang w:eastAsia="de-DE"/>
              </w:rPr>
            </w:pPr>
            <w:r w:rsidRPr="00F73F47">
              <w:rPr>
                <w:rFonts w:eastAsia="Times New Roman" w:cs="Arial"/>
                <w:sz w:val="20"/>
                <w:szCs w:val="20"/>
                <w:lang w:eastAsia="de-DE"/>
              </w:rPr>
              <w:t>Kooperation mit dem Fach Sport, D</w:t>
            </w:r>
            <w:r w:rsidRPr="00F73F47">
              <w:rPr>
                <w:rFonts w:eastAsia="Times New Roman" w:cs="Arial"/>
                <w:sz w:val="20"/>
                <w:szCs w:val="20"/>
                <w:lang w:eastAsia="de-DE"/>
              </w:rPr>
              <w:t>a</w:t>
            </w:r>
            <w:r w:rsidRPr="00F73F47">
              <w:rPr>
                <w:rFonts w:eastAsia="Times New Roman" w:cs="Arial"/>
                <w:sz w:val="20"/>
                <w:szCs w:val="20"/>
                <w:lang w:eastAsia="de-DE"/>
              </w:rPr>
              <w:t>tenerhebung dort</w:t>
            </w:r>
          </w:p>
          <w:p w14:paraId="44C98AE8" w14:textId="77777777" w:rsidR="00E952F6" w:rsidRPr="00F73F47" w:rsidRDefault="00E952F6" w:rsidP="00D71A16">
            <w:pPr>
              <w:spacing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Vernetzung</w:t>
            </w:r>
          </w:p>
          <w:p w14:paraId="02E2C7EB" w14:textId="77777777" w:rsidR="00E952F6" w:rsidRPr="00F73F47" w:rsidRDefault="00E952F6" w:rsidP="00D71A16">
            <w:pPr>
              <w:spacing w:line="240" w:lineRule="auto"/>
              <w:rPr>
                <w:rFonts w:eastAsia="Times New Roman" w:cs="Arial"/>
                <w:sz w:val="20"/>
                <w:szCs w:val="20"/>
                <w:lang w:eastAsia="de-DE"/>
              </w:rPr>
            </w:pPr>
            <w:r w:rsidRPr="00F73F47">
              <w:rPr>
                <w:rFonts w:eastAsia="Times New Roman" w:cs="Arial"/>
                <w:sz w:val="20"/>
                <w:szCs w:val="20"/>
                <w:lang w:eastAsia="de-DE"/>
              </w:rPr>
              <w:t xml:space="preserve"> </w:t>
            </w: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5.2: Knochenaufbau</w:t>
            </w:r>
          </w:p>
          <w:p w14:paraId="511C297C" w14:textId="77777777" w:rsidR="00E952F6" w:rsidRPr="00F73F47" w:rsidRDefault="00E952F6" w:rsidP="00D71A16">
            <w:pPr>
              <w:spacing w:line="240" w:lineRule="auto"/>
              <w:rPr>
                <w:rFonts w:eastAsia="Times New Roman" w:cs="Arial"/>
                <w:i/>
                <w:sz w:val="20"/>
                <w:szCs w:val="20"/>
                <w:lang w:eastAsia="de-DE"/>
              </w:rPr>
            </w:pPr>
            <w:r w:rsidRPr="00F73F47">
              <w:rPr>
                <w:rFonts w:eastAsia="Times New Roman" w:cs="Arial"/>
                <w:sz w:val="20"/>
                <w:szCs w:val="20"/>
                <w:lang w:eastAsia="de-DE"/>
              </w:rPr>
              <w:t xml:space="preserve"> </w:t>
            </w: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6.2: Energie aus der  Nahrung</w:t>
            </w:r>
          </w:p>
          <w:p w14:paraId="40704CD8" w14:textId="77777777" w:rsidR="00E952F6" w:rsidRPr="00F73F47" w:rsidRDefault="00E952F6" w:rsidP="00D71A16">
            <w:pPr>
              <w:spacing w:before="60" w:after="60" w:line="240" w:lineRule="auto"/>
              <w:ind w:left="360" w:hanging="360"/>
              <w:rPr>
                <w:rFonts w:eastAsia="Times New Roman" w:cs="Arial"/>
                <w:i/>
                <w:sz w:val="20"/>
                <w:szCs w:val="20"/>
                <w:lang w:eastAsia="de-DE"/>
              </w:rPr>
            </w:pPr>
          </w:p>
          <w:p w14:paraId="2F40E04C" w14:textId="77777777" w:rsidR="00E952F6" w:rsidRPr="00F73F47" w:rsidRDefault="00E952F6" w:rsidP="00D71A16">
            <w:pPr>
              <w:spacing w:before="60" w:after="60" w:line="240" w:lineRule="auto"/>
              <w:ind w:left="360" w:hanging="360"/>
              <w:rPr>
                <w:rFonts w:eastAsia="Times New Roman" w:cs="Arial"/>
                <w:i/>
                <w:sz w:val="20"/>
                <w:szCs w:val="20"/>
                <w:lang w:eastAsia="de-DE"/>
              </w:rPr>
            </w:pPr>
            <w:r w:rsidRPr="00F73F47">
              <w:rPr>
                <w:rFonts w:eastAsia="Times New Roman" w:cs="Arial"/>
                <w:i/>
                <w:sz w:val="20"/>
                <w:szCs w:val="20"/>
                <w:lang w:eastAsia="de-DE"/>
              </w:rPr>
              <w:t>… zu Synergien</w:t>
            </w:r>
          </w:p>
          <w:p w14:paraId="66E997AD" w14:textId="77777777" w:rsidR="00E952F6" w:rsidRPr="00F73F47" w:rsidRDefault="00E952F6" w:rsidP="00D71A16">
            <w:pPr>
              <w:spacing w:before="60" w:after="60" w:line="240" w:lineRule="auto"/>
              <w:ind w:left="113" w:firstLine="36"/>
              <w:rPr>
                <w:rFonts w:eastAsia="Times New Roman" w:cs="Arial"/>
                <w:sz w:val="20"/>
                <w:szCs w:val="20"/>
                <w:lang w:eastAsia="de-DE"/>
              </w:rPr>
            </w:pPr>
            <w:r>
              <w:rPr>
                <w:rFonts w:eastAsia="Times New Roman" w:cs="Arial"/>
                <w:sz w:val="20"/>
                <w:szCs w:val="20"/>
                <w:lang w:eastAsia="de-DE"/>
              </w:rPr>
              <w:t>Sport</w:t>
            </w:r>
            <w:r w:rsidRPr="00F73F47">
              <w:rPr>
                <w:rFonts w:eastAsia="Times New Roman" w:cs="Arial"/>
                <w:sz w:val="20"/>
                <w:szCs w:val="20"/>
                <w:lang w:eastAsia="de-DE"/>
              </w:rPr>
              <w:t>vereine, Pausensport</w:t>
            </w:r>
          </w:p>
        </w:tc>
      </w:tr>
      <w:tr w:rsidR="00E952F6" w:rsidRPr="00F73F47" w14:paraId="65D7BEE8" w14:textId="77777777" w:rsidTr="00D71A16">
        <w:trPr>
          <w:trHeight w:val="1491"/>
        </w:trPr>
        <w:tc>
          <w:tcPr>
            <w:tcW w:w="1187" w:type="pct"/>
            <w:tcBorders>
              <w:top w:val="single" w:sz="6" w:space="0" w:color="00000A"/>
              <w:left w:val="single" w:sz="4" w:space="0" w:color="00000A"/>
              <w:bottom w:val="single" w:sz="6" w:space="0" w:color="00000A"/>
              <w:right w:val="single" w:sz="4" w:space="0" w:color="00000A"/>
            </w:tcBorders>
          </w:tcPr>
          <w:p w14:paraId="291E3996" w14:textId="77777777" w:rsidR="00E952F6" w:rsidRPr="00F73F47" w:rsidRDefault="00E952F6" w:rsidP="00D71A16">
            <w:pPr>
              <w:spacing w:before="120" w:after="120" w:line="240" w:lineRule="auto"/>
              <w:rPr>
                <w:rFonts w:cs="Arial"/>
                <w:b/>
                <w:sz w:val="20"/>
                <w:szCs w:val="20"/>
              </w:rPr>
            </w:pPr>
            <w:r w:rsidRPr="00F73F47">
              <w:rPr>
                <w:rFonts w:cs="Arial"/>
                <w:b/>
                <w:sz w:val="20"/>
                <w:szCs w:val="20"/>
              </w:rPr>
              <w:t>UV 6.5:</w:t>
            </w:r>
            <w:r w:rsidRPr="00F73F47">
              <w:rPr>
                <w:rFonts w:cs="Arial"/>
                <w:b/>
                <w:sz w:val="20"/>
                <w:szCs w:val="20"/>
              </w:rPr>
              <w:br/>
              <w:t>Pubertät – Erwachsen werden</w:t>
            </w:r>
          </w:p>
          <w:p w14:paraId="0794073D"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Wie verändern sich Jugendliche in der Pubertät?</w:t>
            </w:r>
          </w:p>
          <w:p w14:paraId="54E6572C"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Wozu dienen die Veränderungen?</w:t>
            </w:r>
          </w:p>
          <w:p w14:paraId="23AB0CAD" w14:textId="77777777" w:rsidR="00E952F6" w:rsidRPr="00F73F47" w:rsidRDefault="00E952F6" w:rsidP="00D71A16">
            <w:pPr>
              <w:spacing w:before="120" w:after="120" w:line="240" w:lineRule="auto"/>
              <w:rPr>
                <w:rFonts w:cs="Arial"/>
                <w:sz w:val="20"/>
                <w:szCs w:val="20"/>
              </w:rPr>
            </w:pPr>
          </w:p>
          <w:p w14:paraId="74120C94" w14:textId="77777777" w:rsidR="00E952F6" w:rsidRPr="00F73F47" w:rsidRDefault="00E952F6" w:rsidP="00D71A16">
            <w:pPr>
              <w:spacing w:before="120" w:after="120" w:line="240" w:lineRule="auto"/>
              <w:jc w:val="right"/>
              <w:rPr>
                <w:rFonts w:cs="Arial"/>
                <w:b/>
                <w:sz w:val="20"/>
                <w:szCs w:val="20"/>
              </w:rPr>
            </w:pPr>
            <w:r w:rsidRPr="00F73F47">
              <w:rPr>
                <w:rFonts w:cs="Arial"/>
                <w:sz w:val="20"/>
                <w:szCs w:val="20"/>
              </w:rPr>
              <w:t xml:space="preserve">ca. 7 Ustd. </w:t>
            </w:r>
            <w:r w:rsidRPr="00F73F47">
              <w:rPr>
                <w:rFonts w:cs="Arial"/>
                <w:sz w:val="20"/>
                <w:szCs w:val="20"/>
              </w:rPr>
              <w:br/>
            </w:r>
          </w:p>
        </w:tc>
        <w:tc>
          <w:tcPr>
            <w:tcW w:w="1194" w:type="pct"/>
            <w:tcBorders>
              <w:top w:val="single" w:sz="6" w:space="0" w:color="00000A"/>
              <w:left w:val="single" w:sz="4" w:space="0" w:color="00000A"/>
              <w:bottom w:val="single" w:sz="6" w:space="0" w:color="00000A"/>
              <w:right w:val="single" w:sz="4" w:space="0" w:color="00000A"/>
            </w:tcBorders>
          </w:tcPr>
          <w:p w14:paraId="737991C2" w14:textId="77777777" w:rsidR="00E952F6" w:rsidRPr="00F73F47" w:rsidRDefault="00E952F6" w:rsidP="00D71A16">
            <w:pPr>
              <w:spacing w:before="120" w:after="120" w:line="240" w:lineRule="auto"/>
              <w:ind w:left="-41" w:hanging="1"/>
              <w:rPr>
                <w:rFonts w:cs="Arial"/>
                <w:b/>
                <w:color w:val="000000" w:themeColor="text1"/>
                <w:sz w:val="20"/>
                <w:szCs w:val="20"/>
              </w:rPr>
            </w:pPr>
            <w:r w:rsidRPr="00F73F47">
              <w:rPr>
                <w:rFonts w:cs="Arial"/>
                <w:b/>
                <w:color w:val="000000" w:themeColor="text1"/>
                <w:sz w:val="20"/>
                <w:szCs w:val="20"/>
              </w:rPr>
              <w:t xml:space="preserve">IF3: </w:t>
            </w:r>
            <w:r w:rsidRPr="00F73F47">
              <w:rPr>
                <w:rFonts w:cs="Arial"/>
                <w:b/>
                <w:color w:val="000000" w:themeColor="text1"/>
                <w:sz w:val="20"/>
                <w:szCs w:val="20"/>
              </w:rPr>
              <w:br/>
              <w:t>Sexualerziehung</w:t>
            </w:r>
          </w:p>
          <w:p w14:paraId="19D9B365"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körperliche und seelische Ve</w:t>
            </w:r>
            <w:r w:rsidRPr="00F73F47">
              <w:rPr>
                <w:rFonts w:cs="Arial"/>
                <w:color w:val="000000" w:themeColor="text1"/>
                <w:sz w:val="20"/>
                <w:szCs w:val="20"/>
              </w:rPr>
              <w:t>r</w:t>
            </w:r>
            <w:r w:rsidRPr="00F73F47">
              <w:rPr>
                <w:rFonts w:cs="Arial"/>
                <w:color w:val="000000" w:themeColor="text1"/>
                <w:sz w:val="20"/>
                <w:szCs w:val="20"/>
              </w:rPr>
              <w:t>ände</w:t>
            </w:r>
            <w:r w:rsidRPr="00F73F47">
              <w:rPr>
                <w:rFonts w:cs="Arial"/>
                <w:color w:val="000000" w:themeColor="text1"/>
                <w:sz w:val="20"/>
                <w:szCs w:val="20"/>
              </w:rPr>
              <w:softHyphen/>
              <w:t>rungen in der Pubertät</w:t>
            </w:r>
          </w:p>
          <w:p w14:paraId="4FC3DD2B"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Bau und Funktion der G</w:t>
            </w:r>
            <w:r w:rsidRPr="00F73F47">
              <w:rPr>
                <w:rFonts w:cs="Arial"/>
                <w:color w:val="000000" w:themeColor="text1"/>
                <w:sz w:val="20"/>
                <w:szCs w:val="20"/>
              </w:rPr>
              <w:t>e</w:t>
            </w:r>
            <w:r w:rsidRPr="00F73F47">
              <w:rPr>
                <w:rFonts w:cs="Arial"/>
                <w:color w:val="000000" w:themeColor="text1"/>
                <w:sz w:val="20"/>
                <w:szCs w:val="20"/>
              </w:rPr>
              <w:t>schlechts</w:t>
            </w:r>
            <w:r w:rsidRPr="00F73F47">
              <w:rPr>
                <w:rFonts w:cs="Arial"/>
                <w:color w:val="000000" w:themeColor="text1"/>
                <w:sz w:val="20"/>
                <w:szCs w:val="20"/>
              </w:rPr>
              <w:softHyphen/>
              <w:t>organe</w:t>
            </w:r>
          </w:p>
          <w:p w14:paraId="28088C4B"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b/>
                <w:color w:val="000000" w:themeColor="text1"/>
                <w:sz w:val="20"/>
                <w:szCs w:val="20"/>
              </w:rPr>
            </w:pPr>
            <w:r w:rsidRPr="00F73F47">
              <w:rPr>
                <w:rFonts w:cs="Arial"/>
                <w:color w:val="000000" w:themeColor="text1"/>
                <w:sz w:val="20"/>
                <w:szCs w:val="20"/>
              </w:rPr>
              <w:t>Körperpflege und Hygiene</w:t>
            </w:r>
          </w:p>
        </w:tc>
        <w:tc>
          <w:tcPr>
            <w:tcW w:w="1369" w:type="pct"/>
            <w:tcBorders>
              <w:top w:val="single" w:sz="6" w:space="0" w:color="00000A"/>
              <w:left w:val="single" w:sz="4" w:space="0" w:color="00000A"/>
              <w:bottom w:val="single" w:sz="6" w:space="0" w:color="00000A"/>
              <w:right w:val="single" w:sz="4" w:space="0" w:color="00000A"/>
            </w:tcBorders>
          </w:tcPr>
          <w:p w14:paraId="6AFAF2A2" w14:textId="77777777" w:rsidR="00E952F6" w:rsidRPr="00F73F47" w:rsidRDefault="00E952F6" w:rsidP="00D71A16">
            <w:pPr>
              <w:spacing w:before="120" w:after="120" w:line="240" w:lineRule="auto"/>
              <w:rPr>
                <w:rFonts w:cs="Arial"/>
                <w:color w:val="000000" w:themeColor="text1"/>
                <w:sz w:val="20"/>
                <w:szCs w:val="20"/>
              </w:rPr>
            </w:pPr>
            <w:r w:rsidRPr="00F73F47">
              <w:rPr>
                <w:rFonts w:cs="Arial"/>
                <w:color w:val="000000" w:themeColor="text1"/>
                <w:sz w:val="20"/>
                <w:szCs w:val="20"/>
              </w:rPr>
              <w:t>UF1: Wiedergabe und Erläuterung</w:t>
            </w:r>
          </w:p>
          <w:p w14:paraId="383B2571" w14:textId="77777777" w:rsidR="00E952F6" w:rsidRPr="00F73F47" w:rsidRDefault="00E952F6" w:rsidP="00D71A16">
            <w:pPr>
              <w:spacing w:before="120" w:after="120" w:line="240" w:lineRule="auto"/>
              <w:rPr>
                <w:rFonts w:cs="Arial"/>
                <w:color w:val="000000" w:themeColor="text1"/>
                <w:sz w:val="20"/>
                <w:szCs w:val="20"/>
              </w:rPr>
            </w:pPr>
          </w:p>
          <w:p w14:paraId="50182BCD" w14:textId="77777777" w:rsidR="00E952F6" w:rsidRPr="00F73F47" w:rsidRDefault="00E952F6" w:rsidP="00D71A16">
            <w:pPr>
              <w:spacing w:before="120" w:after="120" w:line="240" w:lineRule="auto"/>
              <w:rPr>
                <w:rFonts w:cs="Arial"/>
                <w:color w:val="000000" w:themeColor="text1"/>
                <w:sz w:val="20"/>
                <w:szCs w:val="20"/>
              </w:rPr>
            </w:pPr>
            <w:r w:rsidRPr="00F73F47">
              <w:rPr>
                <w:rFonts w:cs="Arial"/>
                <w:color w:val="000000" w:themeColor="text1"/>
                <w:sz w:val="20"/>
                <w:szCs w:val="20"/>
              </w:rPr>
              <w:t>K3: Präsentation</w:t>
            </w:r>
          </w:p>
          <w:p w14:paraId="4A5549D0"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bildungssprachlich angemes</w:t>
            </w:r>
            <w:r w:rsidRPr="00F73F47">
              <w:rPr>
                <w:rFonts w:cs="Arial"/>
                <w:color w:val="000000" w:themeColor="text1"/>
                <w:sz w:val="20"/>
                <w:szCs w:val="20"/>
              </w:rPr>
              <w:softHyphen/>
              <w:t>sene Ausdrucksweise</w:t>
            </w:r>
          </w:p>
          <w:p w14:paraId="44FD9172" w14:textId="77777777" w:rsidR="00E952F6" w:rsidRPr="00F73F47" w:rsidRDefault="00E952F6" w:rsidP="00D71A16">
            <w:pPr>
              <w:spacing w:before="120" w:after="120" w:line="240" w:lineRule="auto"/>
              <w:rPr>
                <w:rFonts w:cs="Arial"/>
                <w:color w:val="000000" w:themeColor="text1"/>
                <w:sz w:val="20"/>
                <w:szCs w:val="20"/>
              </w:rPr>
            </w:pPr>
          </w:p>
        </w:tc>
        <w:tc>
          <w:tcPr>
            <w:tcW w:w="1250" w:type="pct"/>
            <w:tcBorders>
              <w:top w:val="single" w:sz="6" w:space="0" w:color="00000A"/>
              <w:left w:val="single" w:sz="4" w:space="0" w:color="00000A"/>
              <w:bottom w:val="single" w:sz="6" w:space="0" w:color="00000A"/>
              <w:right w:val="single" w:sz="4" w:space="0" w:color="00000A"/>
            </w:tcBorders>
          </w:tcPr>
          <w:p w14:paraId="4EC196EF" w14:textId="77777777" w:rsidR="00E952F6" w:rsidRPr="00F73F47" w:rsidRDefault="00E952F6" w:rsidP="00D71A16">
            <w:pPr>
              <w:spacing w:before="120" w:line="240" w:lineRule="auto"/>
              <w:rPr>
                <w:rFonts w:eastAsia="Times New Roman" w:cs="Arial"/>
                <w:i/>
                <w:sz w:val="20"/>
                <w:szCs w:val="20"/>
                <w:lang w:eastAsia="de-DE"/>
              </w:rPr>
            </w:pPr>
            <w:r w:rsidRPr="00F73F47">
              <w:rPr>
                <w:rFonts w:eastAsia="Times New Roman" w:cs="Arial"/>
                <w:sz w:val="20"/>
                <w:szCs w:val="20"/>
                <w:lang w:eastAsia="de-DE"/>
              </w:rPr>
              <w:t>…</w:t>
            </w:r>
            <w:r w:rsidRPr="00F73F47">
              <w:rPr>
                <w:rFonts w:eastAsia="Times New Roman" w:cs="Arial"/>
                <w:i/>
                <w:sz w:val="20"/>
                <w:szCs w:val="20"/>
                <w:lang w:eastAsia="de-DE"/>
              </w:rPr>
              <w:t>zur Schwerpunktsetzung</w:t>
            </w:r>
          </w:p>
          <w:p w14:paraId="73C82477" w14:textId="77777777" w:rsidR="00E952F6" w:rsidRPr="00F73F47" w:rsidRDefault="00E952F6" w:rsidP="00D71A16">
            <w:pPr>
              <w:widowControl w:val="0"/>
              <w:autoSpaceDE w:val="0"/>
              <w:autoSpaceDN w:val="0"/>
              <w:adjustRightInd w:val="0"/>
              <w:spacing w:before="120" w:after="120" w:line="240" w:lineRule="auto"/>
              <w:ind w:left="33"/>
              <w:rPr>
                <w:rFonts w:eastAsia="Times New Roman" w:cs="Arial"/>
                <w:sz w:val="20"/>
                <w:szCs w:val="20"/>
                <w:lang w:eastAsia="de-DE"/>
              </w:rPr>
            </w:pPr>
            <w:r w:rsidRPr="00F73F47">
              <w:rPr>
                <w:rFonts w:eastAsia="Times New Roman" w:cs="Arial"/>
                <w:sz w:val="20"/>
                <w:szCs w:val="20"/>
                <w:lang w:eastAsia="de-DE"/>
              </w:rPr>
              <w:t>Kooperation mit externem Partner, dabei ggfs. Arbeit in getrenntg</w:t>
            </w:r>
            <w:r w:rsidRPr="00F73F47">
              <w:rPr>
                <w:rFonts w:eastAsia="Times New Roman" w:cs="Arial"/>
                <w:sz w:val="20"/>
                <w:szCs w:val="20"/>
                <w:lang w:eastAsia="de-DE"/>
              </w:rPr>
              <w:t>e</w:t>
            </w:r>
            <w:r w:rsidRPr="00F73F47">
              <w:rPr>
                <w:rFonts w:eastAsia="Times New Roman" w:cs="Arial"/>
                <w:sz w:val="20"/>
                <w:szCs w:val="20"/>
                <w:lang w:eastAsia="de-DE"/>
              </w:rPr>
              <w:t xml:space="preserve">schlechtlichen Gruppen </w:t>
            </w:r>
          </w:p>
          <w:p w14:paraId="602BDAAC" w14:textId="77777777" w:rsidR="00E952F6" w:rsidRPr="00F812DF" w:rsidRDefault="00E952F6" w:rsidP="00D71A16">
            <w:pPr>
              <w:spacing w:before="120" w:line="240" w:lineRule="auto"/>
              <w:rPr>
                <w:rFonts w:eastAsia="Times New Roman" w:cs="Arial"/>
                <w:color w:val="FF0000"/>
                <w:sz w:val="20"/>
                <w:szCs w:val="20"/>
                <w:lang w:eastAsia="de-DE"/>
              </w:rPr>
            </w:pPr>
            <w:r w:rsidRPr="00F812DF">
              <w:rPr>
                <w:rFonts w:eastAsia="Times New Roman" w:cs="Arial"/>
                <w:b/>
                <w:color w:val="FF0000"/>
                <w:sz w:val="20"/>
                <w:szCs w:val="20"/>
                <w:lang w:eastAsia="de-DE"/>
              </w:rPr>
              <w:t>MKR 2.4:</w:t>
            </w:r>
            <w:r w:rsidRPr="00F812DF">
              <w:rPr>
                <w:rFonts w:eastAsia="Times New Roman" w:cs="Arial"/>
                <w:color w:val="FF0000"/>
                <w:sz w:val="20"/>
                <w:szCs w:val="20"/>
                <w:lang w:eastAsia="de-DE"/>
              </w:rPr>
              <w:t xml:space="preserve"> Kritische Auseinanderse</w:t>
            </w:r>
            <w:r w:rsidRPr="00F812DF">
              <w:rPr>
                <w:rFonts w:eastAsia="Times New Roman" w:cs="Arial"/>
                <w:color w:val="FF0000"/>
                <w:sz w:val="20"/>
                <w:szCs w:val="20"/>
                <w:lang w:eastAsia="de-DE"/>
              </w:rPr>
              <w:t>t</w:t>
            </w:r>
            <w:r w:rsidRPr="00F812DF">
              <w:rPr>
                <w:rFonts w:eastAsia="Times New Roman" w:cs="Arial"/>
                <w:color w:val="FF0000"/>
                <w:sz w:val="20"/>
                <w:szCs w:val="20"/>
                <w:lang w:eastAsia="de-DE"/>
              </w:rPr>
              <w:t>zung mit Pornografie</w:t>
            </w:r>
          </w:p>
          <w:p w14:paraId="0D70D2A0" w14:textId="77777777" w:rsidR="00E952F6" w:rsidRPr="00F73F47" w:rsidRDefault="00E952F6" w:rsidP="00D71A16">
            <w:pPr>
              <w:widowControl w:val="0"/>
              <w:autoSpaceDE w:val="0"/>
              <w:autoSpaceDN w:val="0"/>
              <w:adjustRightInd w:val="0"/>
              <w:spacing w:before="120" w:line="240" w:lineRule="auto"/>
              <w:ind w:left="33"/>
              <w:rPr>
                <w:rFonts w:eastAsia="Times New Roman" w:cs="Arial"/>
                <w:i/>
                <w:sz w:val="20"/>
                <w:szCs w:val="20"/>
                <w:lang w:eastAsia="de-DE"/>
              </w:rPr>
            </w:pPr>
            <w:r w:rsidRPr="00F73F47">
              <w:rPr>
                <w:rFonts w:eastAsia="Times New Roman" w:cs="Arial"/>
                <w:i/>
                <w:sz w:val="20"/>
                <w:szCs w:val="20"/>
                <w:lang w:eastAsia="de-DE"/>
              </w:rPr>
              <w:t>…zur Vernetzung</w:t>
            </w:r>
          </w:p>
          <w:p w14:paraId="3C4D0B4F" w14:textId="77777777" w:rsidR="00E952F6" w:rsidRPr="00F73F47" w:rsidRDefault="00E952F6" w:rsidP="00D71A16">
            <w:pPr>
              <w:widowControl w:val="0"/>
              <w:autoSpaceDE w:val="0"/>
              <w:autoSpaceDN w:val="0"/>
              <w:adjustRightInd w:val="0"/>
              <w:spacing w:before="120" w:line="240" w:lineRule="auto"/>
              <w:ind w:left="34"/>
              <w:rPr>
                <w:rFonts w:eastAsia="Times New Roman" w:cs="Arial"/>
                <w:sz w:val="20"/>
                <w:szCs w:val="20"/>
                <w:lang w:eastAsia="de-DE"/>
              </w:rPr>
            </w:pPr>
            <w:r w:rsidRPr="00F73F47">
              <w:rPr>
                <w:rFonts w:eastAsia="Times New Roman" w:cs="Arial"/>
                <w:sz w:val="20"/>
                <w:szCs w:val="20"/>
                <w:lang w:eastAsia="de-DE"/>
              </w:rPr>
              <w:t xml:space="preserve">Entwicklung </w:t>
            </w:r>
          </w:p>
          <w:p w14:paraId="72B79E9A" w14:textId="77777777" w:rsidR="00E952F6" w:rsidRPr="00F73F47" w:rsidRDefault="00E952F6" w:rsidP="00D71A16">
            <w:pPr>
              <w:widowControl w:val="0"/>
              <w:autoSpaceDE w:val="0"/>
              <w:autoSpaceDN w:val="0"/>
              <w:adjustRightInd w:val="0"/>
              <w:spacing w:after="12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5.4: Befruchtung, Entwicklung</w:t>
            </w:r>
          </w:p>
          <w:p w14:paraId="094C7009" w14:textId="77777777" w:rsidR="00E952F6" w:rsidRPr="00F73F47" w:rsidRDefault="00E952F6" w:rsidP="00D71A16">
            <w:pPr>
              <w:widowControl w:val="0"/>
              <w:autoSpaceDE w:val="0"/>
              <w:autoSpaceDN w:val="0"/>
              <w:adjustRightInd w:val="0"/>
              <w:spacing w:before="120" w:after="60" w:line="240" w:lineRule="auto"/>
              <w:ind w:left="33"/>
              <w:rPr>
                <w:rFonts w:eastAsia="Times New Roman" w:cs="Arial"/>
                <w:sz w:val="20"/>
                <w:szCs w:val="20"/>
                <w:lang w:eastAsia="de-DE"/>
              </w:rPr>
            </w:pPr>
            <w:r w:rsidRPr="00F73F47">
              <w:rPr>
                <w:rFonts w:eastAsia="Times New Roman" w:cs="Arial"/>
                <w:i/>
                <w:sz w:val="20"/>
                <w:szCs w:val="20"/>
                <w:lang w:eastAsia="de-DE"/>
              </w:rPr>
              <w:t>… zu Synergien</w:t>
            </w:r>
          </w:p>
          <w:p w14:paraId="5472C6EF" w14:textId="77777777" w:rsidR="00E952F6" w:rsidRPr="00F73F47" w:rsidRDefault="00E952F6" w:rsidP="00D71A16">
            <w:pPr>
              <w:widowControl w:val="0"/>
              <w:autoSpaceDE w:val="0"/>
              <w:autoSpaceDN w:val="0"/>
              <w:adjustRightInd w:val="0"/>
              <w:spacing w:before="60" w:after="6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Deutsch: Sprachbewusstsein</w:t>
            </w:r>
          </w:p>
          <w:p w14:paraId="5246AB78" w14:textId="77777777" w:rsidR="00E952F6" w:rsidRPr="00F73F47" w:rsidRDefault="00E952F6" w:rsidP="00D71A16">
            <w:pPr>
              <w:widowControl w:val="0"/>
              <w:autoSpaceDE w:val="0"/>
              <w:autoSpaceDN w:val="0"/>
              <w:adjustRightInd w:val="0"/>
              <w:spacing w:before="60" w:after="6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Religion und Praktische </w:t>
            </w:r>
            <w:r w:rsidRPr="00F73F47">
              <w:rPr>
                <w:rFonts w:eastAsia="Times New Roman" w:cs="Arial"/>
                <w:sz w:val="20"/>
                <w:szCs w:val="20"/>
                <w:lang w:eastAsia="de-DE"/>
              </w:rPr>
              <w:br/>
              <w:t>Phi</w:t>
            </w:r>
            <w:r w:rsidRPr="00F73F47">
              <w:rPr>
                <w:rFonts w:eastAsia="Times New Roman" w:cs="Arial"/>
                <w:sz w:val="20"/>
                <w:szCs w:val="20"/>
                <w:lang w:eastAsia="de-DE"/>
              </w:rPr>
              <w:softHyphen/>
              <w:t>losophie: psychische Ver</w:t>
            </w:r>
            <w:r w:rsidRPr="00F73F47">
              <w:rPr>
                <w:rFonts w:eastAsia="Times New Roman" w:cs="Arial"/>
                <w:sz w:val="20"/>
                <w:szCs w:val="20"/>
                <w:lang w:eastAsia="de-DE"/>
              </w:rPr>
              <w:softHyphen/>
              <w:t>än</w:t>
            </w:r>
            <w:r w:rsidRPr="00F73F47">
              <w:rPr>
                <w:rFonts w:eastAsia="Times New Roman" w:cs="Arial"/>
                <w:sz w:val="20"/>
                <w:szCs w:val="20"/>
                <w:lang w:eastAsia="de-DE"/>
              </w:rPr>
              <w:softHyphen/>
              <w:t>de</w:t>
            </w:r>
            <w:r w:rsidRPr="00F73F47">
              <w:rPr>
                <w:rFonts w:eastAsia="Times New Roman" w:cs="Arial"/>
                <w:sz w:val="20"/>
                <w:szCs w:val="20"/>
                <w:lang w:eastAsia="de-DE"/>
              </w:rPr>
              <w:softHyphen/>
            </w:r>
            <w:r w:rsidRPr="00F73F47">
              <w:rPr>
                <w:rFonts w:eastAsia="Times New Roman" w:cs="Arial"/>
                <w:sz w:val="20"/>
                <w:szCs w:val="20"/>
                <w:lang w:eastAsia="de-DE"/>
              </w:rPr>
              <w:lastRenderedPageBreak/>
              <w:t>rung/Er</w:t>
            </w:r>
            <w:r w:rsidRPr="00F73F47">
              <w:rPr>
                <w:rFonts w:eastAsia="Times New Roman" w:cs="Arial"/>
                <w:sz w:val="20"/>
                <w:szCs w:val="20"/>
                <w:lang w:eastAsia="de-DE"/>
              </w:rPr>
              <w:softHyphen/>
              <w:t>wachsen</w:t>
            </w:r>
            <w:r w:rsidRPr="00F73F47">
              <w:rPr>
                <w:rFonts w:eastAsia="Times New Roman" w:cs="Arial"/>
                <w:sz w:val="20"/>
                <w:szCs w:val="20"/>
                <w:lang w:eastAsia="de-DE"/>
              </w:rPr>
              <w:softHyphen/>
              <w:t xml:space="preserve">werden, </w:t>
            </w:r>
            <w:r w:rsidRPr="00F73F47">
              <w:rPr>
                <w:rFonts w:eastAsia="Times New Roman" w:cs="Arial"/>
                <w:sz w:val="20"/>
                <w:szCs w:val="20"/>
                <w:lang w:eastAsia="de-DE"/>
              </w:rPr>
              <w:br/>
              <w:t>Ge</w:t>
            </w:r>
            <w:r w:rsidRPr="00F73F47">
              <w:rPr>
                <w:rFonts w:eastAsia="Times New Roman" w:cs="Arial"/>
                <w:sz w:val="20"/>
                <w:szCs w:val="20"/>
                <w:lang w:eastAsia="de-DE"/>
              </w:rPr>
              <w:softHyphen/>
              <w:t>schlechterrollen, Nähe und Di</w:t>
            </w:r>
            <w:r w:rsidRPr="00F73F47">
              <w:rPr>
                <w:rFonts w:eastAsia="Times New Roman" w:cs="Arial"/>
                <w:sz w:val="20"/>
                <w:szCs w:val="20"/>
                <w:lang w:eastAsia="de-DE"/>
              </w:rPr>
              <w:t>s</w:t>
            </w:r>
            <w:r w:rsidRPr="00F73F47">
              <w:rPr>
                <w:rFonts w:eastAsia="Times New Roman" w:cs="Arial"/>
                <w:sz w:val="20"/>
                <w:szCs w:val="20"/>
                <w:lang w:eastAsia="de-DE"/>
              </w:rPr>
              <w:t>tanz, Toleranz</w:t>
            </w:r>
          </w:p>
          <w:p w14:paraId="7C2D02F7" w14:textId="77777777" w:rsidR="00E952F6" w:rsidRPr="00F73F47" w:rsidRDefault="00E952F6" w:rsidP="00D71A16">
            <w:pPr>
              <w:widowControl w:val="0"/>
              <w:autoSpaceDE w:val="0"/>
              <w:autoSpaceDN w:val="0"/>
              <w:adjustRightInd w:val="0"/>
              <w:spacing w:before="60" w:after="6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Wirtschaft/Politik: </w:t>
            </w:r>
            <w:r w:rsidRPr="00F73F47">
              <w:rPr>
                <w:rFonts w:eastAsia="Times New Roman" w:cs="Arial"/>
                <w:sz w:val="20"/>
                <w:szCs w:val="20"/>
                <w:lang w:eastAsia="de-DE"/>
              </w:rPr>
              <w:br/>
              <w:t>Rollenbe</w:t>
            </w:r>
            <w:r w:rsidRPr="00F73F47">
              <w:rPr>
                <w:rFonts w:eastAsia="Times New Roman" w:cs="Arial"/>
                <w:sz w:val="20"/>
                <w:szCs w:val="20"/>
                <w:lang w:eastAsia="de-DE"/>
              </w:rPr>
              <w:softHyphen/>
              <w:t>wusstsein</w:t>
            </w:r>
          </w:p>
        </w:tc>
      </w:tr>
      <w:tr w:rsidR="00E952F6" w:rsidRPr="00F73F47" w14:paraId="5081C2E5" w14:textId="77777777" w:rsidTr="00D71A16">
        <w:trPr>
          <w:trHeight w:val="3216"/>
        </w:trPr>
        <w:tc>
          <w:tcPr>
            <w:tcW w:w="1187" w:type="pct"/>
            <w:tcBorders>
              <w:top w:val="single" w:sz="6" w:space="0" w:color="00000A"/>
              <w:left w:val="single" w:sz="4" w:space="0" w:color="00000A"/>
              <w:bottom w:val="single" w:sz="6" w:space="0" w:color="00000A"/>
              <w:right w:val="single" w:sz="4" w:space="0" w:color="00000A"/>
            </w:tcBorders>
          </w:tcPr>
          <w:p w14:paraId="20C3A9D1" w14:textId="77777777" w:rsidR="00E952F6" w:rsidRPr="00F73F47" w:rsidRDefault="00E952F6" w:rsidP="00D71A16">
            <w:pPr>
              <w:spacing w:before="120" w:after="120" w:line="240" w:lineRule="auto"/>
              <w:rPr>
                <w:rFonts w:cs="Arial"/>
                <w:b/>
                <w:sz w:val="20"/>
                <w:szCs w:val="20"/>
              </w:rPr>
            </w:pPr>
            <w:r w:rsidRPr="00F73F47">
              <w:rPr>
                <w:rFonts w:cs="Arial"/>
                <w:b/>
                <w:sz w:val="20"/>
                <w:szCs w:val="20"/>
              </w:rPr>
              <w:lastRenderedPageBreak/>
              <w:t>UV 6.6:</w:t>
            </w:r>
            <w:r w:rsidRPr="00F73F47">
              <w:rPr>
                <w:rFonts w:cs="Arial"/>
                <w:b/>
                <w:sz w:val="20"/>
                <w:szCs w:val="20"/>
              </w:rPr>
              <w:br/>
              <w:t>Fortpflanzung – Ein Mensch en</w:t>
            </w:r>
            <w:r w:rsidRPr="00F73F47">
              <w:rPr>
                <w:rFonts w:cs="Arial"/>
                <w:b/>
                <w:sz w:val="20"/>
                <w:szCs w:val="20"/>
              </w:rPr>
              <w:t>t</w:t>
            </w:r>
            <w:r w:rsidRPr="00F73F47">
              <w:rPr>
                <w:rFonts w:cs="Arial"/>
                <w:b/>
                <w:sz w:val="20"/>
                <w:szCs w:val="20"/>
              </w:rPr>
              <w:t>steht</w:t>
            </w:r>
          </w:p>
          <w:p w14:paraId="0D56811C"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Wie beginnt menschliches Leben?</w:t>
            </w:r>
          </w:p>
          <w:p w14:paraId="4AA3BBE7" w14:textId="77777777" w:rsidR="00E952F6" w:rsidRPr="00F73F47" w:rsidRDefault="00E952F6" w:rsidP="00D71A16">
            <w:pPr>
              <w:spacing w:before="120" w:after="120" w:line="240" w:lineRule="auto"/>
              <w:rPr>
                <w:rFonts w:cs="Arial"/>
                <w:i/>
                <w:sz w:val="20"/>
                <w:szCs w:val="20"/>
              </w:rPr>
            </w:pPr>
            <w:r w:rsidRPr="00F73F47">
              <w:rPr>
                <w:rFonts w:cs="Arial"/>
                <w:i/>
                <w:sz w:val="20"/>
                <w:szCs w:val="20"/>
              </w:rPr>
              <w:t>Wie entwickelt sich der Embryo?</w:t>
            </w:r>
          </w:p>
          <w:p w14:paraId="066C779F" w14:textId="77777777" w:rsidR="00E952F6" w:rsidRPr="00F73F47" w:rsidRDefault="00E952F6" w:rsidP="00D71A16">
            <w:pPr>
              <w:spacing w:before="120" w:after="120" w:line="240" w:lineRule="auto"/>
              <w:jc w:val="right"/>
              <w:rPr>
                <w:rFonts w:cs="Arial"/>
                <w:sz w:val="20"/>
                <w:szCs w:val="20"/>
              </w:rPr>
            </w:pPr>
          </w:p>
          <w:p w14:paraId="0A35B50E" w14:textId="77777777" w:rsidR="00E952F6" w:rsidRPr="00F73F47" w:rsidRDefault="00E952F6" w:rsidP="00D71A16">
            <w:pPr>
              <w:spacing w:before="120" w:after="120" w:line="240" w:lineRule="auto"/>
              <w:jc w:val="right"/>
              <w:rPr>
                <w:rFonts w:cs="Arial"/>
                <w:b/>
                <w:sz w:val="20"/>
                <w:szCs w:val="20"/>
              </w:rPr>
            </w:pPr>
            <w:r w:rsidRPr="00F73F47">
              <w:rPr>
                <w:rFonts w:cs="Arial"/>
                <w:sz w:val="20"/>
                <w:szCs w:val="20"/>
              </w:rPr>
              <w:t>ca. 5 Ustd.</w:t>
            </w:r>
          </w:p>
        </w:tc>
        <w:tc>
          <w:tcPr>
            <w:tcW w:w="1194" w:type="pct"/>
            <w:tcBorders>
              <w:top w:val="single" w:sz="6" w:space="0" w:color="00000A"/>
              <w:left w:val="single" w:sz="4" w:space="0" w:color="00000A"/>
              <w:bottom w:val="single" w:sz="6" w:space="0" w:color="00000A"/>
              <w:right w:val="single" w:sz="4" w:space="0" w:color="00000A"/>
            </w:tcBorders>
          </w:tcPr>
          <w:p w14:paraId="496F8698" w14:textId="77777777" w:rsidR="00E952F6" w:rsidRPr="00F73F47" w:rsidRDefault="00E952F6" w:rsidP="00D71A16">
            <w:pPr>
              <w:spacing w:before="120" w:after="120" w:line="240" w:lineRule="auto"/>
              <w:rPr>
                <w:rFonts w:cs="Arial"/>
                <w:b/>
                <w:color w:val="000000" w:themeColor="text1"/>
                <w:sz w:val="20"/>
                <w:szCs w:val="20"/>
              </w:rPr>
            </w:pPr>
            <w:r w:rsidRPr="00F73F47">
              <w:rPr>
                <w:rFonts w:cs="Arial"/>
                <w:b/>
                <w:color w:val="000000" w:themeColor="text1"/>
                <w:sz w:val="20"/>
                <w:szCs w:val="20"/>
              </w:rPr>
              <w:t xml:space="preserve">IF3: </w:t>
            </w:r>
            <w:r w:rsidRPr="00F73F47">
              <w:rPr>
                <w:rFonts w:cs="Arial"/>
                <w:b/>
                <w:color w:val="000000" w:themeColor="text1"/>
                <w:sz w:val="20"/>
                <w:szCs w:val="20"/>
              </w:rPr>
              <w:br/>
              <w:t>Sexualerziehung</w:t>
            </w:r>
          </w:p>
          <w:p w14:paraId="568B4B03"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Geschlechtsverkehr</w:t>
            </w:r>
          </w:p>
          <w:p w14:paraId="38C98B1B"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Befruchtung</w:t>
            </w:r>
          </w:p>
          <w:p w14:paraId="26EA5C8F"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Schwangerschaft</w:t>
            </w:r>
          </w:p>
          <w:p w14:paraId="07ED93F3" w14:textId="77777777" w:rsidR="00E952F6" w:rsidRPr="00F73F47" w:rsidRDefault="00E952F6" w:rsidP="00E952F6">
            <w:pPr>
              <w:pStyle w:val="Listenabsatz"/>
              <w:numPr>
                <w:ilvl w:val="0"/>
                <w:numId w:val="3"/>
              </w:numPr>
              <w:spacing w:before="120" w:after="120" w:line="240" w:lineRule="auto"/>
              <w:ind w:left="369" w:hanging="284"/>
              <w:contextualSpacing w:val="0"/>
              <w:jc w:val="left"/>
              <w:rPr>
                <w:rFonts w:cs="Arial"/>
                <w:b/>
                <w:color w:val="000000" w:themeColor="text1"/>
                <w:sz w:val="20"/>
                <w:szCs w:val="20"/>
              </w:rPr>
            </w:pPr>
            <w:r w:rsidRPr="00F73F47">
              <w:rPr>
                <w:rFonts w:cs="Arial"/>
                <w:color w:val="000000" w:themeColor="text1"/>
                <w:sz w:val="20"/>
                <w:szCs w:val="20"/>
              </w:rPr>
              <w:t>Empfängnisverhütung</w:t>
            </w:r>
          </w:p>
        </w:tc>
        <w:tc>
          <w:tcPr>
            <w:tcW w:w="1369" w:type="pct"/>
            <w:tcBorders>
              <w:top w:val="single" w:sz="6" w:space="0" w:color="00000A"/>
              <w:left w:val="single" w:sz="4" w:space="0" w:color="00000A"/>
              <w:bottom w:val="single" w:sz="6" w:space="0" w:color="00000A"/>
              <w:right w:val="single" w:sz="4" w:space="0" w:color="00000A"/>
            </w:tcBorders>
          </w:tcPr>
          <w:p w14:paraId="40517505" w14:textId="77777777" w:rsidR="00E952F6" w:rsidRPr="00F73F47" w:rsidRDefault="00E952F6" w:rsidP="00D71A16">
            <w:pPr>
              <w:spacing w:before="120" w:after="120" w:line="240" w:lineRule="auto"/>
              <w:rPr>
                <w:rFonts w:cs="Arial"/>
                <w:color w:val="000000" w:themeColor="text1"/>
                <w:sz w:val="20"/>
                <w:szCs w:val="20"/>
              </w:rPr>
            </w:pPr>
            <w:r w:rsidRPr="00F73F47">
              <w:rPr>
                <w:rFonts w:cs="Arial"/>
                <w:color w:val="000000" w:themeColor="text1"/>
                <w:sz w:val="20"/>
                <w:szCs w:val="20"/>
              </w:rPr>
              <w:t>UF 4: Übertragung und Vernetzung</w:t>
            </w:r>
          </w:p>
          <w:p w14:paraId="10030CF2" w14:textId="77777777" w:rsidR="00E952F6" w:rsidRPr="00F73F47" w:rsidRDefault="00E952F6" w:rsidP="00E952F6">
            <w:pPr>
              <w:pStyle w:val="Listenabsatz"/>
              <w:numPr>
                <w:ilvl w:val="0"/>
                <w:numId w:val="3"/>
              </w:numPr>
              <w:spacing w:after="0" w:line="240" w:lineRule="auto"/>
              <w:ind w:left="369" w:hanging="284"/>
              <w:contextualSpacing w:val="0"/>
              <w:jc w:val="left"/>
              <w:rPr>
                <w:rFonts w:cs="Arial"/>
                <w:color w:val="000000" w:themeColor="text1"/>
                <w:sz w:val="20"/>
                <w:szCs w:val="20"/>
              </w:rPr>
            </w:pPr>
            <w:r w:rsidRPr="00F73F47">
              <w:rPr>
                <w:rFonts w:cs="Arial"/>
                <w:color w:val="000000" w:themeColor="text1"/>
                <w:sz w:val="20"/>
                <w:szCs w:val="20"/>
              </w:rPr>
              <w:t>Zusammenhang der Organi</w:t>
            </w:r>
            <w:r w:rsidRPr="00F73F47">
              <w:rPr>
                <w:rFonts w:cs="Arial"/>
                <w:color w:val="000000" w:themeColor="text1"/>
                <w:sz w:val="20"/>
                <w:szCs w:val="20"/>
              </w:rPr>
              <w:softHyphen/>
              <w:t>sa</w:t>
            </w:r>
            <w:r w:rsidRPr="00F73F47">
              <w:rPr>
                <w:rFonts w:cs="Arial"/>
                <w:color w:val="000000" w:themeColor="text1"/>
                <w:sz w:val="20"/>
                <w:szCs w:val="20"/>
              </w:rPr>
              <w:softHyphen/>
              <w:t>tions</w:t>
            </w:r>
            <w:r w:rsidRPr="00F73F47">
              <w:rPr>
                <w:rFonts w:cs="Arial"/>
                <w:color w:val="000000" w:themeColor="text1"/>
                <w:sz w:val="20"/>
                <w:szCs w:val="20"/>
              </w:rPr>
              <w:softHyphen/>
            </w:r>
            <w:r w:rsidRPr="00F73F47">
              <w:rPr>
                <w:rFonts w:cs="Arial"/>
                <w:color w:val="000000" w:themeColor="text1"/>
                <w:sz w:val="20"/>
                <w:szCs w:val="20"/>
              </w:rPr>
              <w:softHyphen/>
              <w:t>ebenen: Wachstum durch Verme</w:t>
            </w:r>
            <w:r w:rsidRPr="00F73F47">
              <w:rPr>
                <w:rFonts w:cs="Arial"/>
                <w:color w:val="000000" w:themeColor="text1"/>
                <w:sz w:val="20"/>
                <w:szCs w:val="20"/>
              </w:rPr>
              <w:t>h</w:t>
            </w:r>
            <w:r w:rsidRPr="00F73F47">
              <w:rPr>
                <w:rFonts w:cs="Arial"/>
                <w:color w:val="000000" w:themeColor="text1"/>
                <w:sz w:val="20"/>
                <w:szCs w:val="20"/>
              </w:rPr>
              <w:t>rung von Zellen</w:t>
            </w:r>
          </w:p>
        </w:tc>
        <w:tc>
          <w:tcPr>
            <w:tcW w:w="1250" w:type="pct"/>
            <w:tcBorders>
              <w:top w:val="single" w:sz="6" w:space="0" w:color="00000A"/>
              <w:left w:val="single" w:sz="4" w:space="0" w:color="00000A"/>
              <w:bottom w:val="single" w:sz="6" w:space="0" w:color="00000A"/>
              <w:right w:val="single" w:sz="4" w:space="0" w:color="00000A"/>
            </w:tcBorders>
          </w:tcPr>
          <w:p w14:paraId="6014685E" w14:textId="77777777" w:rsidR="00E952F6" w:rsidRPr="00F73F47" w:rsidRDefault="00E952F6" w:rsidP="00D71A16">
            <w:pPr>
              <w:spacing w:before="120" w:after="120" w:line="240" w:lineRule="auto"/>
              <w:rPr>
                <w:rFonts w:eastAsia="Times New Roman" w:cs="Arial"/>
                <w:i/>
                <w:sz w:val="20"/>
                <w:szCs w:val="20"/>
                <w:lang w:eastAsia="de-DE"/>
              </w:rPr>
            </w:pPr>
            <w:r w:rsidRPr="00F73F47">
              <w:rPr>
                <w:rFonts w:eastAsia="Times New Roman" w:cs="Arial"/>
                <w:i/>
                <w:sz w:val="20"/>
                <w:szCs w:val="20"/>
                <w:lang w:eastAsia="de-DE"/>
              </w:rPr>
              <w:t>…zur Vernetzung</w:t>
            </w:r>
          </w:p>
          <w:p w14:paraId="09F4D0CB" w14:textId="77777777" w:rsidR="00E952F6" w:rsidRPr="00F73F47" w:rsidRDefault="00E952F6" w:rsidP="00D71A16">
            <w:pPr>
              <w:widowControl w:val="0"/>
              <w:autoSpaceDE w:val="0"/>
              <w:autoSpaceDN w:val="0"/>
              <w:adjustRightInd w:val="0"/>
              <w:spacing w:line="240" w:lineRule="auto"/>
              <w:ind w:left="33"/>
              <w:rPr>
                <w:rFonts w:eastAsia="Times New Roman" w:cs="Arial"/>
                <w:sz w:val="20"/>
                <w:szCs w:val="20"/>
                <w:lang w:eastAsia="de-DE"/>
              </w:rPr>
            </w:pPr>
            <w:r w:rsidRPr="00F73F47">
              <w:rPr>
                <w:rFonts w:eastAsia="Times New Roman" w:cs="Arial"/>
                <w:sz w:val="20"/>
                <w:szCs w:val="20"/>
                <w:lang w:eastAsia="de-DE"/>
              </w:rPr>
              <w:t xml:space="preserve">Entwicklung </w:t>
            </w:r>
          </w:p>
          <w:p w14:paraId="0FFAABC7" w14:textId="77777777" w:rsidR="00E952F6" w:rsidRPr="00F73F47" w:rsidRDefault="00E952F6" w:rsidP="00D71A16">
            <w:pPr>
              <w:widowControl w:val="0"/>
              <w:autoSpaceDE w:val="0"/>
              <w:autoSpaceDN w:val="0"/>
              <w:adjustRightInd w:val="0"/>
              <w:spacing w:after="6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5.4: Befruchtung, Entwicklung, sexuelle Fortpflanzung, Vererbung</w:t>
            </w:r>
          </w:p>
          <w:p w14:paraId="1E9CB555" w14:textId="77777777" w:rsidR="00E952F6" w:rsidRPr="00F73F47" w:rsidRDefault="00E952F6" w:rsidP="00D71A16">
            <w:pPr>
              <w:widowControl w:val="0"/>
              <w:autoSpaceDE w:val="0"/>
              <w:autoSpaceDN w:val="0"/>
              <w:adjustRightInd w:val="0"/>
              <w:spacing w:line="240" w:lineRule="auto"/>
              <w:ind w:left="33"/>
              <w:rPr>
                <w:rFonts w:eastAsia="Times New Roman" w:cs="Arial"/>
                <w:sz w:val="20"/>
                <w:szCs w:val="20"/>
                <w:lang w:eastAsia="de-DE"/>
              </w:rPr>
            </w:pP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5.3: Züchtung</w:t>
            </w:r>
          </w:p>
          <w:p w14:paraId="7CE52EA7" w14:textId="77777777" w:rsidR="00E952F6" w:rsidRPr="00F73F47" w:rsidRDefault="00E952F6" w:rsidP="00D71A16">
            <w:pPr>
              <w:widowControl w:val="0"/>
              <w:autoSpaceDE w:val="0"/>
              <w:autoSpaceDN w:val="0"/>
              <w:adjustRightInd w:val="0"/>
              <w:spacing w:line="240" w:lineRule="auto"/>
              <w:ind w:left="33"/>
              <w:rPr>
                <w:rFonts w:eastAsia="Times New Roman" w:cs="Arial"/>
                <w:sz w:val="20"/>
                <w:szCs w:val="20"/>
                <w:lang w:eastAsia="de-DE"/>
              </w:rPr>
            </w:pPr>
            <w:r w:rsidRPr="00F73F47">
              <w:rPr>
                <w:rFonts w:eastAsia="Times New Roman" w:cs="Arial"/>
                <w:sz w:val="20"/>
                <w:szCs w:val="20"/>
                <w:lang w:eastAsia="de-DE"/>
              </w:rPr>
              <w:sym w:font="Symbol" w:char="F0AC"/>
            </w:r>
            <w:r w:rsidRPr="00F73F47">
              <w:rPr>
                <w:rFonts w:eastAsia="Times New Roman" w:cs="Arial"/>
                <w:sz w:val="20"/>
                <w:szCs w:val="20"/>
                <w:lang w:eastAsia="de-DE"/>
              </w:rPr>
              <w:t xml:space="preserve"> UV 6.1: Blütenpflanzen</w:t>
            </w:r>
          </w:p>
          <w:p w14:paraId="7F3BC662" w14:textId="77777777" w:rsidR="00E952F6" w:rsidRPr="00F73F47" w:rsidRDefault="00E952F6" w:rsidP="00D71A16">
            <w:pPr>
              <w:widowControl w:val="0"/>
              <w:autoSpaceDE w:val="0"/>
              <w:autoSpaceDN w:val="0"/>
              <w:adjustRightInd w:val="0"/>
              <w:spacing w:before="120" w:after="60" w:line="240" w:lineRule="auto"/>
              <w:ind w:left="33"/>
              <w:rPr>
                <w:rFonts w:eastAsia="Times New Roman" w:cs="Arial"/>
                <w:i/>
                <w:sz w:val="20"/>
                <w:szCs w:val="20"/>
                <w:lang w:eastAsia="de-DE"/>
              </w:rPr>
            </w:pPr>
            <w:r w:rsidRPr="00F73F47">
              <w:rPr>
                <w:rFonts w:eastAsia="Times New Roman" w:cs="Arial"/>
                <w:i/>
                <w:sz w:val="20"/>
                <w:szCs w:val="20"/>
                <w:lang w:eastAsia="de-DE"/>
              </w:rPr>
              <w:t>… zu Synergien</w:t>
            </w:r>
          </w:p>
          <w:p w14:paraId="33369869" w14:textId="77777777" w:rsidR="00E952F6" w:rsidRPr="00F73F47" w:rsidRDefault="00E952F6" w:rsidP="00D71A16">
            <w:pPr>
              <w:widowControl w:val="0"/>
              <w:autoSpaceDE w:val="0"/>
              <w:autoSpaceDN w:val="0"/>
              <w:adjustRightInd w:val="0"/>
              <w:spacing w:before="60" w:line="240" w:lineRule="auto"/>
              <w:ind w:left="33"/>
              <w:rPr>
                <w:rFonts w:eastAsia="Times New Roman" w:cs="Arial"/>
                <w:sz w:val="20"/>
                <w:szCs w:val="20"/>
                <w:lang w:eastAsia="de-DE"/>
              </w:rPr>
            </w:pPr>
            <w:r w:rsidRPr="00F73F47">
              <w:rPr>
                <w:rFonts w:eastAsia="Times New Roman" w:cs="Arial"/>
                <w:sz w:val="20"/>
                <w:szCs w:val="20"/>
                <w:lang w:eastAsia="de-DE"/>
              </w:rPr>
              <w:sym w:font="Symbol" w:char="F0AE"/>
            </w:r>
            <w:r w:rsidRPr="00F73F47">
              <w:rPr>
                <w:rFonts w:eastAsia="Times New Roman" w:cs="Arial"/>
                <w:sz w:val="20"/>
                <w:szCs w:val="20"/>
                <w:lang w:eastAsia="de-DE"/>
              </w:rPr>
              <w:t xml:space="preserve"> Religion und Praktische Philo</w:t>
            </w:r>
            <w:r w:rsidRPr="00F73F47">
              <w:rPr>
                <w:rFonts w:eastAsia="Times New Roman" w:cs="Arial"/>
                <w:sz w:val="20"/>
                <w:szCs w:val="20"/>
                <w:lang w:eastAsia="de-DE"/>
              </w:rPr>
              <w:softHyphen/>
              <w:t>sophie: Übernahme von Verantwo</w:t>
            </w:r>
            <w:r w:rsidRPr="00F73F47">
              <w:rPr>
                <w:rFonts w:eastAsia="Times New Roman" w:cs="Arial"/>
                <w:sz w:val="20"/>
                <w:szCs w:val="20"/>
                <w:lang w:eastAsia="de-DE"/>
              </w:rPr>
              <w:t>r</w:t>
            </w:r>
            <w:r w:rsidRPr="00F73F47">
              <w:rPr>
                <w:rFonts w:eastAsia="Times New Roman" w:cs="Arial"/>
                <w:sz w:val="20"/>
                <w:szCs w:val="20"/>
                <w:lang w:eastAsia="de-DE"/>
              </w:rPr>
              <w:t>tung</w:t>
            </w:r>
          </w:p>
        </w:tc>
      </w:tr>
    </w:tbl>
    <w:p w14:paraId="1D1EA15D" w14:textId="77777777" w:rsidR="00E952F6" w:rsidRDefault="00E952F6" w:rsidP="00E952F6">
      <w:pPr>
        <w:rPr>
          <w:b/>
          <w:sz w:val="24"/>
          <w:szCs w:val="24"/>
        </w:rPr>
      </w:pPr>
    </w:p>
    <w:p w14:paraId="3B211BEA" w14:textId="77777777" w:rsidR="00E952F6" w:rsidRDefault="00E952F6" w:rsidP="00E952F6">
      <w:pPr>
        <w:rPr>
          <w:b/>
          <w:sz w:val="24"/>
          <w:szCs w:val="24"/>
        </w:rPr>
      </w:pPr>
    </w:p>
    <w:p w14:paraId="0038C384" w14:textId="77777777" w:rsidR="00E952F6" w:rsidRDefault="00E952F6" w:rsidP="00E952F6">
      <w:pPr>
        <w:rPr>
          <w:b/>
          <w:sz w:val="24"/>
          <w:szCs w:val="24"/>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483"/>
        <w:gridCol w:w="3484"/>
        <w:gridCol w:w="3620"/>
        <w:gridCol w:w="3347"/>
      </w:tblGrid>
      <w:tr w:rsidR="00E952F6" w14:paraId="5AF60926" w14:textId="77777777" w:rsidTr="00D71A16">
        <w:trPr>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1CB15AD3" w14:textId="77777777" w:rsidR="00E952F6" w:rsidRDefault="00E952F6" w:rsidP="00D71A16">
            <w:pPr>
              <w:spacing w:before="160" w:after="160" w:line="240" w:lineRule="auto"/>
              <w:jc w:val="center"/>
              <w:rPr>
                <w:rFonts w:eastAsia="Times New Roman" w:cs="Arial"/>
                <w:b/>
                <w:caps/>
                <w:lang w:eastAsia="de-DE"/>
              </w:rPr>
            </w:pPr>
            <w:r>
              <w:rPr>
                <w:rFonts w:eastAsia="Times New Roman" w:cs="Arial"/>
                <w:b/>
                <w:caps/>
                <w:lang w:eastAsia="de-DE"/>
              </w:rPr>
              <w:t>Jahrgangsstufe 7</w:t>
            </w:r>
          </w:p>
        </w:tc>
      </w:tr>
      <w:tr w:rsidR="00E952F6" w14:paraId="53C021BE" w14:textId="77777777" w:rsidTr="00D71A16">
        <w:trPr>
          <w:trHeight w:val="985"/>
          <w:tblHeader/>
        </w:trPr>
        <w:tc>
          <w:tcPr>
            <w:tcW w:w="1250" w:type="pct"/>
            <w:tcBorders>
              <w:top w:val="single" w:sz="12" w:space="0" w:color="00000A"/>
              <w:left w:val="single" w:sz="12" w:space="0" w:color="00000A"/>
              <w:bottom w:val="single" w:sz="12" w:space="0" w:color="00000A"/>
              <w:right w:val="single" w:sz="4" w:space="0" w:color="00000A"/>
            </w:tcBorders>
            <w:shd w:val="clear" w:color="auto" w:fill="D9D9D9" w:themeFill="background1" w:themeFillShade="D9"/>
            <w:vAlign w:val="center"/>
            <w:hideMark/>
          </w:tcPr>
          <w:p w14:paraId="2BC9DD62" w14:textId="77777777" w:rsidR="00E952F6" w:rsidRPr="00023D9A" w:rsidRDefault="00E952F6" w:rsidP="00D71A16">
            <w:pPr>
              <w:spacing w:line="240" w:lineRule="auto"/>
              <w:jc w:val="center"/>
              <w:rPr>
                <w:rFonts w:eastAsia="Times New Roman" w:cs="Arial"/>
                <w:b/>
                <w:lang w:eastAsia="de-DE"/>
              </w:rPr>
            </w:pPr>
            <w:r>
              <w:rPr>
                <w:rFonts w:eastAsia="Times New Roman" w:cs="Arial"/>
                <w:b/>
                <w:lang w:eastAsia="de-DE"/>
              </w:rPr>
              <w:t>Unterrichtsvorhaben</w:t>
            </w:r>
          </w:p>
        </w:tc>
        <w:tc>
          <w:tcPr>
            <w:tcW w:w="1250" w:type="pct"/>
            <w:tcBorders>
              <w:top w:val="single" w:sz="12" w:space="0" w:color="00000A"/>
              <w:left w:val="single" w:sz="4" w:space="0" w:color="00000A"/>
              <w:bottom w:val="single" w:sz="12" w:space="0" w:color="00000A"/>
              <w:right w:val="single" w:sz="4" w:space="0" w:color="00000A"/>
            </w:tcBorders>
            <w:shd w:val="clear" w:color="auto" w:fill="D9D9D9" w:themeFill="background1" w:themeFillShade="D9"/>
            <w:vAlign w:val="center"/>
            <w:hideMark/>
          </w:tcPr>
          <w:p w14:paraId="7A3EC5A0"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Inhaltsfelder</w:t>
            </w:r>
            <w:r>
              <w:rPr>
                <w:rFonts w:eastAsia="Times New Roman" w:cs="Arial"/>
                <w:b/>
                <w:lang w:eastAsia="de-DE"/>
              </w:rPr>
              <w:br/>
            </w:r>
            <w:r>
              <w:rPr>
                <w:rFonts w:eastAsia="Times New Roman" w:cs="Arial"/>
                <w:lang w:eastAsia="de-DE"/>
              </w:rPr>
              <w:t>I</w:t>
            </w:r>
            <w:r w:rsidRPr="00942AAF">
              <w:rPr>
                <w:rFonts w:eastAsia="Times New Roman" w:cs="Arial"/>
                <w:lang w:eastAsia="de-DE"/>
              </w:rPr>
              <w:t>nhaltliche Schwerpunkte</w:t>
            </w:r>
          </w:p>
        </w:tc>
        <w:tc>
          <w:tcPr>
            <w:tcW w:w="1299" w:type="pct"/>
            <w:tcBorders>
              <w:top w:val="single" w:sz="12" w:space="0" w:color="00000A"/>
              <w:left w:val="single" w:sz="4" w:space="0" w:color="00000A"/>
              <w:bottom w:val="single" w:sz="12" w:space="0" w:color="00000A"/>
              <w:right w:val="single" w:sz="4" w:space="0" w:color="00000A"/>
            </w:tcBorders>
            <w:shd w:val="clear" w:color="auto" w:fill="D9D9D9" w:themeFill="background1" w:themeFillShade="D9"/>
            <w:vAlign w:val="center"/>
            <w:hideMark/>
          </w:tcPr>
          <w:p w14:paraId="553080D6"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Schwerpunkte der</w:t>
            </w:r>
          </w:p>
          <w:p w14:paraId="40CB795E"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Kompetenzentwicklung</w:t>
            </w:r>
          </w:p>
        </w:tc>
        <w:tc>
          <w:tcPr>
            <w:tcW w:w="1201" w:type="pct"/>
            <w:tcBorders>
              <w:top w:val="single" w:sz="12" w:space="0" w:color="00000A"/>
              <w:left w:val="single" w:sz="4" w:space="0" w:color="00000A"/>
              <w:bottom w:val="single" w:sz="12" w:space="0" w:color="00000A"/>
              <w:right w:val="single" w:sz="12" w:space="0" w:color="00000A"/>
            </w:tcBorders>
            <w:shd w:val="clear" w:color="auto" w:fill="D9D9D9" w:themeFill="background1" w:themeFillShade="D9"/>
            <w:vAlign w:val="center"/>
            <w:hideMark/>
          </w:tcPr>
          <w:p w14:paraId="58FBED01"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Weitere Vereinbarungen</w:t>
            </w:r>
          </w:p>
        </w:tc>
      </w:tr>
      <w:tr w:rsidR="00E952F6" w14:paraId="4C72413E"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0CDB62D3" w14:textId="77777777" w:rsidR="00E952F6" w:rsidRPr="00240105" w:rsidRDefault="00E952F6" w:rsidP="00D71A16">
            <w:pPr>
              <w:spacing w:before="120" w:after="100" w:line="240" w:lineRule="auto"/>
              <w:rPr>
                <w:rFonts w:eastAsia="Times New Roman" w:cs="Arial"/>
                <w:b/>
                <w:lang w:eastAsia="de-DE"/>
              </w:rPr>
            </w:pPr>
            <w:r>
              <w:rPr>
                <w:rFonts w:eastAsia="Times New Roman" w:cs="Arial"/>
                <w:b/>
                <w:lang w:eastAsia="de-DE"/>
              </w:rPr>
              <w:lastRenderedPageBreak/>
              <w:t>UV 7.1:</w:t>
            </w:r>
            <w:r>
              <w:rPr>
                <w:rFonts w:eastAsia="Times New Roman" w:cs="Arial"/>
                <w:b/>
                <w:lang w:eastAsia="de-DE"/>
              </w:rPr>
              <w:br/>
              <w:t xml:space="preserve">Wirbeltiere in meiner </w:t>
            </w:r>
            <w:r>
              <w:rPr>
                <w:rFonts w:eastAsia="Times New Roman" w:cs="Arial"/>
                <w:b/>
                <w:lang w:eastAsia="de-DE"/>
              </w:rPr>
              <w:br/>
              <w:t>Umgebung II</w:t>
            </w:r>
          </w:p>
          <w:p w14:paraId="576AE23D" w14:textId="77777777" w:rsidR="00E952F6" w:rsidRDefault="00E952F6" w:rsidP="00D71A16">
            <w:pPr>
              <w:spacing w:before="100" w:after="100" w:line="240" w:lineRule="auto"/>
              <w:rPr>
                <w:rFonts w:eastAsia="Times New Roman" w:cs="Arial"/>
                <w:i/>
                <w:lang w:eastAsia="de-DE"/>
              </w:rPr>
            </w:pPr>
            <w:r>
              <w:rPr>
                <w:rFonts w:eastAsia="Times New Roman" w:cs="Arial"/>
                <w:i/>
                <w:lang w:eastAsia="de-DE"/>
              </w:rPr>
              <w:t>Welche spezifischen</w:t>
            </w:r>
            <w:r w:rsidRPr="00CB1DE3">
              <w:rPr>
                <w:rFonts w:eastAsia="Times New Roman" w:cs="Arial"/>
                <w:i/>
                <w:lang w:eastAsia="de-DE"/>
              </w:rPr>
              <w:t xml:space="preserve"> </w:t>
            </w:r>
            <w:r>
              <w:rPr>
                <w:rFonts w:eastAsia="Times New Roman" w:cs="Arial"/>
                <w:i/>
                <w:lang w:eastAsia="de-DE"/>
              </w:rPr>
              <w:t xml:space="preserve">Merkmale kennzeichnen </w:t>
            </w:r>
            <w:r w:rsidRPr="00CB1DE3">
              <w:rPr>
                <w:rFonts w:eastAsia="Times New Roman" w:cs="Arial"/>
                <w:i/>
                <w:lang w:eastAsia="de-DE"/>
              </w:rPr>
              <w:t>die unte</w:t>
            </w:r>
            <w:r>
              <w:rPr>
                <w:rFonts w:eastAsia="Times New Roman" w:cs="Arial"/>
                <w:i/>
                <w:lang w:eastAsia="de-DE"/>
              </w:rPr>
              <w:t>rschiedl</w:t>
            </w:r>
            <w:r>
              <w:rPr>
                <w:rFonts w:eastAsia="Times New Roman" w:cs="Arial"/>
                <w:i/>
                <w:lang w:eastAsia="de-DE"/>
              </w:rPr>
              <w:t>i</w:t>
            </w:r>
            <w:r>
              <w:rPr>
                <w:rFonts w:eastAsia="Times New Roman" w:cs="Arial"/>
                <w:i/>
                <w:lang w:eastAsia="de-DE"/>
              </w:rPr>
              <w:t>chen Wirbeltierklassen?</w:t>
            </w:r>
          </w:p>
          <w:p w14:paraId="3A7610BB" w14:textId="77777777" w:rsidR="00E952F6" w:rsidRDefault="00E952F6" w:rsidP="00D71A16">
            <w:pPr>
              <w:spacing w:before="100" w:after="100" w:line="240" w:lineRule="auto"/>
              <w:rPr>
                <w:rFonts w:eastAsia="Times New Roman" w:cs="Arial"/>
                <w:i/>
                <w:lang w:eastAsia="de-DE"/>
              </w:rPr>
            </w:pPr>
          </w:p>
          <w:p w14:paraId="5E6CB637" w14:textId="77777777" w:rsidR="00E952F6" w:rsidRPr="00CB1DE3" w:rsidRDefault="00E952F6" w:rsidP="00D71A16">
            <w:pPr>
              <w:spacing w:before="100" w:after="100" w:line="240" w:lineRule="auto"/>
              <w:rPr>
                <w:rFonts w:eastAsia="Times New Roman" w:cs="Arial"/>
                <w:i/>
                <w:lang w:eastAsia="de-DE"/>
              </w:rPr>
            </w:pPr>
            <w:r>
              <w:rPr>
                <w:rFonts w:eastAsia="Times New Roman" w:cs="Arial"/>
                <w:i/>
                <w:lang w:eastAsia="de-DE"/>
              </w:rPr>
              <w:t>Aufbau, Fortpflanzung und Anpa</w:t>
            </w:r>
            <w:r>
              <w:rPr>
                <w:rFonts w:eastAsia="Times New Roman" w:cs="Arial"/>
                <w:i/>
                <w:lang w:eastAsia="de-DE"/>
              </w:rPr>
              <w:t>s</w:t>
            </w:r>
            <w:r>
              <w:rPr>
                <w:rFonts w:eastAsia="Times New Roman" w:cs="Arial"/>
                <w:i/>
                <w:lang w:eastAsia="de-DE"/>
              </w:rPr>
              <w:t>sung an ihren Lebensraum von F</w:t>
            </w:r>
            <w:r>
              <w:rPr>
                <w:rFonts w:eastAsia="Times New Roman" w:cs="Arial"/>
                <w:i/>
                <w:lang w:eastAsia="de-DE"/>
              </w:rPr>
              <w:t>i</w:t>
            </w:r>
            <w:r>
              <w:rPr>
                <w:rFonts w:eastAsia="Times New Roman" w:cs="Arial"/>
                <w:i/>
                <w:lang w:eastAsia="de-DE"/>
              </w:rPr>
              <w:t>schen</w:t>
            </w:r>
          </w:p>
          <w:p w14:paraId="0B97457C" w14:textId="77777777" w:rsidR="00E952F6" w:rsidRPr="00023D9A" w:rsidRDefault="00E952F6" w:rsidP="00D71A16">
            <w:pPr>
              <w:spacing w:before="100" w:after="100" w:line="240" w:lineRule="auto"/>
              <w:jc w:val="right"/>
              <w:rPr>
                <w:rFonts w:eastAsia="Times New Roman" w:cs="Arial"/>
                <w:b/>
                <w:lang w:eastAsia="de-DE"/>
              </w:rPr>
            </w:pPr>
            <w:r>
              <w:rPr>
                <w:rFonts w:eastAsia="Times New Roman" w:cs="Arial"/>
                <w:lang w:eastAsia="de-DE"/>
              </w:rPr>
              <w:t>ca. 15 Ustd.</w:t>
            </w:r>
          </w:p>
        </w:tc>
        <w:tc>
          <w:tcPr>
            <w:tcW w:w="1250" w:type="pct"/>
            <w:tcBorders>
              <w:top w:val="single" w:sz="6" w:space="0" w:color="00000A"/>
              <w:left w:val="single" w:sz="4" w:space="0" w:color="00000A"/>
              <w:bottom w:val="single" w:sz="6" w:space="0" w:color="00000A"/>
              <w:right w:val="single" w:sz="4" w:space="0" w:color="00000A"/>
            </w:tcBorders>
          </w:tcPr>
          <w:p w14:paraId="45514FEF" w14:textId="77777777" w:rsidR="00E952F6" w:rsidRPr="00F751FB" w:rsidRDefault="00E952F6" w:rsidP="00D71A16">
            <w:pPr>
              <w:pStyle w:val="Listenabsatz"/>
              <w:numPr>
                <w:ilvl w:val="0"/>
                <w:numId w:val="0"/>
              </w:numPr>
              <w:spacing w:before="120" w:afterLines="60" w:after="144" w:line="240" w:lineRule="auto"/>
              <w:jc w:val="left"/>
              <w:rPr>
                <w:rFonts w:eastAsia="Times New Roman" w:cs="Arial"/>
                <w:b/>
                <w:lang w:eastAsia="de-DE"/>
              </w:rPr>
            </w:pPr>
            <w:r>
              <w:rPr>
                <w:rFonts w:eastAsia="Times New Roman" w:cs="Arial"/>
                <w:b/>
                <w:lang w:eastAsia="de-DE"/>
              </w:rPr>
              <w:t xml:space="preserve">IF1: </w:t>
            </w:r>
            <w:r>
              <w:rPr>
                <w:rFonts w:eastAsia="Times New Roman" w:cs="Arial"/>
                <w:b/>
                <w:lang w:eastAsia="de-DE"/>
              </w:rPr>
              <w:br/>
            </w:r>
            <w:r w:rsidRPr="00980539">
              <w:rPr>
                <w:rFonts w:eastAsia="Times New Roman" w:cs="Arial"/>
                <w:b/>
                <w:lang w:eastAsia="de-DE"/>
              </w:rPr>
              <w:t>Vielfalt und Angepasstheiten von Lebewesen</w:t>
            </w:r>
            <w:r>
              <w:rPr>
                <w:rFonts w:eastAsia="Times New Roman" w:cs="Arial"/>
                <w:b/>
                <w:lang w:eastAsia="de-DE"/>
              </w:rPr>
              <w:br/>
            </w:r>
            <w:r>
              <w:rPr>
                <w:rFonts w:eastAsia="Times New Roman" w:cs="Arial"/>
                <w:b/>
                <w:lang w:eastAsia="de-DE"/>
              </w:rPr>
              <w:br/>
            </w:r>
            <w:r>
              <w:rPr>
                <w:rFonts w:eastAsia="Times New Roman" w:cs="Arial"/>
                <w:lang w:eastAsia="de-DE"/>
              </w:rPr>
              <w:t>Vielfalt und Angepasstheiten von Wirbeltieren</w:t>
            </w:r>
          </w:p>
          <w:p w14:paraId="5B744BE7" w14:textId="77777777" w:rsidR="00E952F6" w:rsidRPr="007804D3" w:rsidRDefault="00E952F6" w:rsidP="00E952F6">
            <w:pPr>
              <w:pStyle w:val="Listenabsatz"/>
              <w:numPr>
                <w:ilvl w:val="0"/>
                <w:numId w:val="2"/>
              </w:numPr>
              <w:spacing w:before="60" w:afterLines="60" w:after="144" w:line="240" w:lineRule="auto"/>
              <w:jc w:val="left"/>
              <w:rPr>
                <w:rFonts w:eastAsia="Times New Roman" w:cs="Arial"/>
                <w:lang w:eastAsia="de-DE"/>
              </w:rPr>
            </w:pPr>
            <w:r>
              <w:rPr>
                <w:rFonts w:eastAsia="Times New Roman" w:cs="Arial"/>
                <w:lang w:eastAsia="de-DE"/>
              </w:rPr>
              <w:t>Erweiterter Überblick über die Wirbeltierklasse der Fische</w:t>
            </w:r>
          </w:p>
          <w:p w14:paraId="1790D315" w14:textId="77777777" w:rsidR="00E952F6" w:rsidRDefault="00E952F6" w:rsidP="00E952F6">
            <w:pPr>
              <w:pStyle w:val="Listenabsatz"/>
              <w:numPr>
                <w:ilvl w:val="0"/>
                <w:numId w:val="3"/>
              </w:numPr>
              <w:spacing w:before="120" w:after="120" w:line="240" w:lineRule="auto"/>
              <w:ind w:left="369" w:hanging="284"/>
              <w:contextualSpacing w:val="0"/>
              <w:jc w:val="left"/>
              <w:rPr>
                <w:rFonts w:eastAsia="Times New Roman" w:cs="Arial"/>
                <w:lang w:eastAsia="de-DE"/>
              </w:rPr>
            </w:pPr>
            <w:r w:rsidRPr="00AC0C00">
              <w:rPr>
                <w:rFonts w:cs="Arial"/>
                <w:color w:val="000000" w:themeColor="text1"/>
              </w:rPr>
              <w:t>Charakteristische</w:t>
            </w:r>
            <w:r>
              <w:rPr>
                <w:rFonts w:eastAsia="Times New Roman" w:cs="Arial"/>
                <w:lang w:eastAsia="de-DE"/>
              </w:rPr>
              <w:t xml:space="preserve"> Merkmale und Lebensweisen ausg</w:t>
            </w:r>
            <w:r>
              <w:rPr>
                <w:rFonts w:eastAsia="Times New Roman" w:cs="Arial"/>
                <w:lang w:eastAsia="de-DE"/>
              </w:rPr>
              <w:t>e</w:t>
            </w:r>
            <w:r>
              <w:rPr>
                <w:rFonts w:eastAsia="Times New Roman" w:cs="Arial"/>
                <w:lang w:eastAsia="de-DE"/>
              </w:rPr>
              <w:t>wählter Organismen</w:t>
            </w:r>
          </w:p>
          <w:p w14:paraId="29FE9144" w14:textId="77777777" w:rsidR="00E952F6" w:rsidRPr="00023D9A" w:rsidRDefault="00E952F6" w:rsidP="00D71A16">
            <w:pPr>
              <w:pStyle w:val="Listenabsatz"/>
              <w:numPr>
                <w:ilvl w:val="0"/>
                <w:numId w:val="0"/>
              </w:numPr>
              <w:spacing w:before="60" w:afterLines="60" w:after="144" w:line="240" w:lineRule="auto"/>
              <w:jc w:val="left"/>
              <w:rPr>
                <w:rFonts w:eastAsia="Times New Roman" w:cs="Arial"/>
                <w:lang w:eastAsia="de-DE"/>
              </w:rPr>
            </w:pPr>
          </w:p>
        </w:tc>
        <w:tc>
          <w:tcPr>
            <w:tcW w:w="1299" w:type="pct"/>
            <w:tcBorders>
              <w:top w:val="single" w:sz="6" w:space="0" w:color="00000A"/>
              <w:left w:val="single" w:sz="4" w:space="0" w:color="00000A"/>
              <w:bottom w:val="single" w:sz="6" w:space="0" w:color="00000A"/>
              <w:right w:val="single" w:sz="4" w:space="0" w:color="00000A"/>
            </w:tcBorders>
          </w:tcPr>
          <w:p w14:paraId="26179FDE" w14:textId="77777777" w:rsidR="00E952F6" w:rsidRDefault="00E952F6" w:rsidP="00D71A16">
            <w:pPr>
              <w:spacing w:before="120" w:line="240" w:lineRule="auto"/>
              <w:ind w:left="544" w:hanging="544"/>
              <w:rPr>
                <w:rFonts w:cs="Arial"/>
                <w:szCs w:val="24"/>
              </w:rPr>
            </w:pPr>
            <w:r>
              <w:rPr>
                <w:rFonts w:cs="Arial"/>
                <w:szCs w:val="24"/>
              </w:rPr>
              <w:t>UF3: Ordnung und Systematisi</w:t>
            </w:r>
            <w:r>
              <w:rPr>
                <w:rFonts w:cs="Arial"/>
                <w:szCs w:val="24"/>
              </w:rPr>
              <w:t>e</w:t>
            </w:r>
            <w:r>
              <w:rPr>
                <w:rFonts w:cs="Arial"/>
                <w:szCs w:val="24"/>
              </w:rPr>
              <w:t>rung</w:t>
            </w:r>
          </w:p>
          <w:p w14:paraId="735CCA08" w14:textId="77777777" w:rsidR="00E952F6"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kriteriengeleiteter Vergleich</w:t>
            </w:r>
            <w:r>
              <w:rPr>
                <w:rFonts w:cs="Arial"/>
                <w:szCs w:val="24"/>
              </w:rPr>
              <w:br/>
            </w:r>
          </w:p>
          <w:p w14:paraId="49BF9290" w14:textId="77777777" w:rsidR="00E952F6" w:rsidRPr="005A1D0A" w:rsidRDefault="00E952F6" w:rsidP="00D71A16">
            <w:pPr>
              <w:pStyle w:val="Listenabsatz"/>
              <w:numPr>
                <w:ilvl w:val="0"/>
                <w:numId w:val="0"/>
              </w:numPr>
              <w:spacing w:after="0" w:line="240" w:lineRule="auto"/>
              <w:ind w:left="-21"/>
              <w:contextualSpacing w:val="0"/>
              <w:jc w:val="left"/>
              <w:rPr>
                <w:rFonts w:cs="Arial"/>
                <w:szCs w:val="24"/>
              </w:rPr>
            </w:pPr>
            <w:r>
              <w:rPr>
                <w:rFonts w:cs="Arial"/>
                <w:szCs w:val="24"/>
              </w:rPr>
              <w:t>UF4: Übertragung und Vernet</w:t>
            </w:r>
            <w:r w:rsidRPr="005A1D0A">
              <w:rPr>
                <w:rFonts w:cs="Arial"/>
                <w:szCs w:val="24"/>
              </w:rPr>
              <w:t>zung</w:t>
            </w:r>
          </w:p>
          <w:p w14:paraId="55666951" w14:textId="77777777" w:rsidR="00E952F6" w:rsidRPr="005A1D0A"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Konzeptbildung zu Wirbeltie</w:t>
            </w:r>
            <w:r>
              <w:rPr>
                <w:rFonts w:cs="Arial"/>
                <w:szCs w:val="24"/>
              </w:rPr>
              <w:t>r</w:t>
            </w:r>
            <w:r>
              <w:rPr>
                <w:rFonts w:cs="Arial"/>
                <w:szCs w:val="24"/>
              </w:rPr>
              <w:t xml:space="preserve">klassen </w:t>
            </w:r>
          </w:p>
          <w:p w14:paraId="54E31B72" w14:textId="77777777" w:rsidR="00E952F6" w:rsidRDefault="00E952F6" w:rsidP="00D71A16">
            <w:pPr>
              <w:spacing w:line="240" w:lineRule="auto"/>
              <w:ind w:left="544" w:hanging="544"/>
              <w:rPr>
                <w:rFonts w:cs="Arial"/>
                <w:szCs w:val="24"/>
              </w:rPr>
            </w:pPr>
            <w:r>
              <w:rPr>
                <w:rFonts w:cs="Arial"/>
                <w:szCs w:val="24"/>
              </w:rPr>
              <w:t>E5: Auswertung und</w:t>
            </w:r>
          </w:p>
          <w:p w14:paraId="27A0C825" w14:textId="77777777" w:rsidR="00E952F6" w:rsidRDefault="00E952F6" w:rsidP="00D71A16">
            <w:pPr>
              <w:spacing w:line="240" w:lineRule="auto"/>
              <w:ind w:left="401"/>
              <w:rPr>
                <w:rFonts w:cs="Arial"/>
                <w:szCs w:val="24"/>
              </w:rPr>
            </w:pPr>
            <w:r>
              <w:rPr>
                <w:rFonts w:cs="Arial"/>
                <w:szCs w:val="24"/>
              </w:rPr>
              <w:t>Schlussfolgerung</w:t>
            </w:r>
          </w:p>
          <w:p w14:paraId="5E2B0436" w14:textId="77777777" w:rsidR="00E952F6" w:rsidRPr="00E736C7"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Messdaten vergleichen</w:t>
            </w:r>
          </w:p>
          <w:p w14:paraId="334D847A" w14:textId="77777777" w:rsidR="00E952F6" w:rsidRDefault="00E952F6" w:rsidP="00D71A16">
            <w:pPr>
              <w:spacing w:before="60" w:line="240" w:lineRule="auto"/>
              <w:ind w:left="544" w:hanging="544"/>
              <w:rPr>
                <w:rFonts w:cs="Arial"/>
                <w:szCs w:val="24"/>
              </w:rPr>
            </w:pPr>
            <w:r>
              <w:rPr>
                <w:rFonts w:cs="Arial"/>
                <w:szCs w:val="24"/>
              </w:rPr>
              <w:t>K3: Präsentation</w:t>
            </w:r>
          </w:p>
          <w:p w14:paraId="3FE015A3" w14:textId="77777777" w:rsidR="00E952F6" w:rsidRPr="00EF786C" w:rsidRDefault="00E952F6" w:rsidP="00E952F6">
            <w:pPr>
              <w:pStyle w:val="Listenabsatz"/>
              <w:numPr>
                <w:ilvl w:val="0"/>
                <w:numId w:val="3"/>
              </w:numPr>
              <w:spacing w:after="120" w:line="240" w:lineRule="auto"/>
              <w:ind w:left="369" w:hanging="284"/>
              <w:contextualSpacing w:val="0"/>
              <w:jc w:val="left"/>
              <w:rPr>
                <w:rFonts w:cs="Arial"/>
                <w:szCs w:val="24"/>
              </w:rPr>
            </w:pPr>
            <w:r>
              <w:rPr>
                <w:rFonts w:cs="Arial"/>
                <w:szCs w:val="24"/>
              </w:rPr>
              <w:t>Darstellungsformen</w:t>
            </w:r>
          </w:p>
        </w:tc>
        <w:tc>
          <w:tcPr>
            <w:tcW w:w="1201" w:type="pct"/>
            <w:tcBorders>
              <w:top w:val="single" w:sz="6" w:space="0" w:color="00000A"/>
              <w:left w:val="single" w:sz="4" w:space="0" w:color="00000A"/>
              <w:bottom w:val="single" w:sz="6" w:space="0" w:color="00000A"/>
              <w:right w:val="single" w:sz="4" w:space="0" w:color="00000A"/>
            </w:tcBorders>
          </w:tcPr>
          <w:p w14:paraId="12AAD57A" w14:textId="77777777" w:rsidR="00E952F6" w:rsidRPr="00240105" w:rsidRDefault="00E952F6" w:rsidP="00D71A16">
            <w:pPr>
              <w:spacing w:before="120" w:line="240" w:lineRule="auto"/>
              <w:rPr>
                <w:rFonts w:eastAsia="Times New Roman" w:cs="Arial"/>
                <w:i/>
                <w:color w:val="984806" w:themeColor="accent6" w:themeShade="80"/>
                <w:lang w:eastAsia="de-DE"/>
              </w:rPr>
            </w:pPr>
            <w:r>
              <w:rPr>
                <w:rFonts w:eastAsia="Times New Roman" w:cs="Arial"/>
                <w:i/>
                <w:color w:val="984806" w:themeColor="accent6" w:themeShade="80"/>
                <w:lang w:eastAsia="de-DE"/>
              </w:rPr>
              <w:t>…</w:t>
            </w:r>
            <w:r w:rsidRPr="00EC1BCE">
              <w:rPr>
                <w:rFonts w:eastAsia="Times New Roman" w:cs="Arial"/>
                <w:i/>
                <w:lang w:eastAsia="de-DE"/>
              </w:rPr>
              <w:t>zur Schwerpunktsetzung</w:t>
            </w:r>
          </w:p>
          <w:p w14:paraId="3ECC52D5"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t>vertiefende Betrachtung der A</w:t>
            </w:r>
            <w:r>
              <w:rPr>
                <w:rFonts w:eastAsia="Times New Roman" w:cs="Arial"/>
                <w:lang w:eastAsia="de-DE"/>
              </w:rPr>
              <w:t>n</w:t>
            </w:r>
            <w:r>
              <w:rPr>
                <w:rFonts w:eastAsia="Times New Roman" w:cs="Arial"/>
                <w:lang w:eastAsia="de-DE"/>
              </w:rPr>
              <w:t>gepasstheiten weitere Wirbeltie</w:t>
            </w:r>
            <w:r>
              <w:rPr>
                <w:rFonts w:eastAsia="Times New Roman" w:cs="Arial"/>
                <w:lang w:eastAsia="de-DE"/>
              </w:rPr>
              <w:t>r</w:t>
            </w:r>
            <w:r>
              <w:rPr>
                <w:rFonts w:eastAsia="Times New Roman" w:cs="Arial"/>
                <w:lang w:eastAsia="de-DE"/>
              </w:rPr>
              <w:t>klassen: exemplarische Betrac</w:t>
            </w:r>
            <w:r>
              <w:rPr>
                <w:rFonts w:eastAsia="Times New Roman" w:cs="Arial"/>
                <w:lang w:eastAsia="de-DE"/>
              </w:rPr>
              <w:t>h</w:t>
            </w:r>
            <w:r>
              <w:rPr>
                <w:rFonts w:eastAsia="Times New Roman" w:cs="Arial"/>
                <w:lang w:eastAsia="de-DE"/>
              </w:rPr>
              <w:t>tung von heimischen Ve</w:t>
            </w:r>
            <w:r>
              <w:rPr>
                <w:rFonts w:eastAsia="Times New Roman" w:cs="Arial"/>
                <w:lang w:eastAsia="de-DE"/>
              </w:rPr>
              <w:t>r</w:t>
            </w:r>
            <w:r>
              <w:rPr>
                <w:rFonts w:eastAsia="Times New Roman" w:cs="Arial"/>
                <w:lang w:eastAsia="de-DE"/>
              </w:rPr>
              <w:t>tretern</w:t>
            </w:r>
          </w:p>
          <w:p w14:paraId="3F9280FB" w14:textId="77777777" w:rsidR="00E952F6" w:rsidRPr="00B1609B" w:rsidRDefault="00E952F6" w:rsidP="00D71A16">
            <w:pPr>
              <w:spacing w:before="60" w:after="60" w:line="240" w:lineRule="auto"/>
              <w:ind w:left="360" w:hanging="360"/>
              <w:rPr>
                <w:rFonts w:eastAsia="Times New Roman" w:cs="Arial"/>
                <w:i/>
                <w:lang w:eastAsia="de-DE"/>
              </w:rPr>
            </w:pPr>
            <w:r w:rsidRPr="00B1609B">
              <w:rPr>
                <w:rFonts w:eastAsia="Times New Roman" w:cs="Arial"/>
                <w:i/>
                <w:lang w:eastAsia="de-DE"/>
              </w:rPr>
              <w:t>…zur Vernetzung</w:t>
            </w:r>
          </w:p>
          <w:p w14:paraId="726B0196"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t>Angepasstheiten</w:t>
            </w:r>
            <w:r>
              <w:rPr>
                <w:rFonts w:eastAsia="Times New Roman" w:cs="Arial"/>
                <w:lang w:eastAsia="de-DE"/>
              </w:rPr>
              <w:br/>
            </w:r>
            <w:r>
              <w:rPr>
                <w:rFonts w:eastAsia="Times New Roman" w:cs="Arial"/>
                <w:lang w:eastAsia="de-DE"/>
              </w:rPr>
              <w:sym w:font="Symbol" w:char="F0AE"/>
            </w:r>
            <w:r>
              <w:rPr>
                <w:rFonts w:eastAsia="Times New Roman" w:cs="Arial"/>
                <w:lang w:eastAsia="de-DE"/>
              </w:rPr>
              <w:t xml:space="preserve"> IF4 Ökologie und </w:t>
            </w:r>
            <w:r>
              <w:rPr>
                <w:rFonts w:eastAsia="Times New Roman" w:cs="Arial"/>
                <w:lang w:eastAsia="de-DE"/>
              </w:rPr>
              <w:br/>
              <w:t xml:space="preserve">    IF5 Evolution</w:t>
            </w:r>
          </w:p>
          <w:p w14:paraId="0E28C09F" w14:textId="77777777" w:rsidR="00E952F6" w:rsidRPr="007B0972" w:rsidRDefault="00E952F6" w:rsidP="00D71A16">
            <w:pPr>
              <w:spacing w:before="60" w:after="60" w:line="240" w:lineRule="auto"/>
              <w:rPr>
                <w:rFonts w:eastAsia="Times New Roman" w:cs="Arial"/>
                <w:color w:val="FF0000"/>
                <w:lang w:eastAsia="de-DE"/>
              </w:rPr>
            </w:pPr>
            <w:r w:rsidRPr="007B0972">
              <w:rPr>
                <w:rFonts w:eastAsia="Times New Roman" w:cs="Arial"/>
                <w:b/>
                <w:color w:val="FF0000"/>
                <w:lang w:eastAsia="de-DE"/>
              </w:rPr>
              <w:t>MKR 4.1., 4.2.:</w:t>
            </w:r>
            <w:r w:rsidRPr="007B0972">
              <w:rPr>
                <w:rFonts w:eastAsia="Times New Roman" w:cs="Arial"/>
                <w:color w:val="FF0000"/>
                <w:lang w:eastAsia="de-DE"/>
              </w:rPr>
              <w:t xml:space="preserve"> Erstellung eines multimedialen Lernprodukts (z.B. Stop-Motion zur Kieme</w:t>
            </w:r>
            <w:r w:rsidRPr="007B0972">
              <w:rPr>
                <w:rFonts w:eastAsia="Times New Roman" w:cs="Arial"/>
                <w:color w:val="FF0000"/>
                <w:lang w:eastAsia="de-DE"/>
              </w:rPr>
              <w:t>n</w:t>
            </w:r>
            <w:r w:rsidRPr="007B0972">
              <w:rPr>
                <w:rFonts w:eastAsia="Times New Roman" w:cs="Arial"/>
                <w:color w:val="FF0000"/>
                <w:lang w:eastAsia="de-DE"/>
              </w:rPr>
              <w:t xml:space="preserve">atmung oder Erklärvideo) </w:t>
            </w:r>
          </w:p>
        </w:tc>
      </w:tr>
      <w:tr w:rsidR="00E952F6" w14:paraId="59053844" w14:textId="77777777" w:rsidTr="00D71A16">
        <w:trPr>
          <w:trHeight w:val="1750"/>
        </w:trPr>
        <w:tc>
          <w:tcPr>
            <w:tcW w:w="1250" w:type="pct"/>
            <w:tcBorders>
              <w:top w:val="single" w:sz="6" w:space="0" w:color="00000A"/>
              <w:left w:val="single" w:sz="4" w:space="0" w:color="00000A"/>
              <w:bottom w:val="single" w:sz="12" w:space="0" w:color="auto"/>
              <w:right w:val="single" w:sz="4" w:space="0" w:color="00000A"/>
            </w:tcBorders>
          </w:tcPr>
          <w:p w14:paraId="563DCB2D" w14:textId="77777777" w:rsidR="00E952F6" w:rsidRDefault="00E952F6" w:rsidP="00D71A16">
            <w:pPr>
              <w:spacing w:before="120" w:after="100" w:line="240" w:lineRule="auto"/>
              <w:rPr>
                <w:rFonts w:eastAsia="Times New Roman" w:cs="Arial"/>
                <w:i/>
                <w:lang w:eastAsia="de-DE"/>
              </w:rPr>
            </w:pPr>
            <w:r>
              <w:rPr>
                <w:rFonts w:eastAsia="Times New Roman" w:cs="Arial"/>
                <w:b/>
                <w:lang w:eastAsia="de-DE"/>
              </w:rPr>
              <w:t>UV 7.2:</w:t>
            </w:r>
            <w:r>
              <w:rPr>
                <w:rFonts w:eastAsia="Times New Roman" w:cs="Arial"/>
                <w:b/>
                <w:lang w:eastAsia="de-DE"/>
              </w:rPr>
              <w:br/>
              <w:t>Tiergerechter Umgang mit Ti</w:t>
            </w:r>
            <w:r>
              <w:rPr>
                <w:rFonts w:eastAsia="Times New Roman" w:cs="Arial"/>
                <w:b/>
                <w:lang w:eastAsia="de-DE"/>
              </w:rPr>
              <w:t>e</w:t>
            </w:r>
            <w:r>
              <w:rPr>
                <w:rFonts w:eastAsia="Times New Roman" w:cs="Arial"/>
                <w:b/>
                <w:lang w:eastAsia="de-DE"/>
              </w:rPr>
              <w:t>ren II</w:t>
            </w:r>
            <w:r>
              <w:rPr>
                <w:rFonts w:eastAsia="Times New Roman" w:cs="Arial"/>
                <w:b/>
                <w:lang w:eastAsia="de-DE"/>
              </w:rPr>
              <w:br/>
            </w:r>
          </w:p>
          <w:p w14:paraId="1BA86D85" w14:textId="77777777" w:rsidR="00E952F6" w:rsidRDefault="00E952F6" w:rsidP="00D71A16">
            <w:pPr>
              <w:spacing w:before="120" w:after="100" w:line="240" w:lineRule="auto"/>
              <w:rPr>
                <w:rFonts w:eastAsia="Times New Roman" w:cs="Arial"/>
                <w:i/>
                <w:lang w:eastAsia="de-DE"/>
              </w:rPr>
            </w:pPr>
            <w:r>
              <w:rPr>
                <w:rFonts w:eastAsia="Times New Roman" w:cs="Arial"/>
                <w:i/>
                <w:lang w:eastAsia="de-DE"/>
              </w:rPr>
              <w:t>Fischzucht, Fischerei, Haltung im Aquarium</w:t>
            </w:r>
          </w:p>
          <w:p w14:paraId="277E3792" w14:textId="77777777" w:rsidR="00E952F6" w:rsidRDefault="00E952F6" w:rsidP="00D71A16">
            <w:pPr>
              <w:spacing w:before="100" w:after="100" w:line="240" w:lineRule="auto"/>
              <w:rPr>
                <w:rFonts w:eastAsia="Times New Roman" w:cs="Arial"/>
                <w:i/>
                <w:lang w:eastAsia="de-DE"/>
              </w:rPr>
            </w:pPr>
          </w:p>
          <w:p w14:paraId="3026B4FB" w14:textId="77777777" w:rsidR="00E952F6" w:rsidRDefault="00E952F6" w:rsidP="00D71A16">
            <w:pPr>
              <w:spacing w:before="100" w:after="100" w:line="240" w:lineRule="auto"/>
              <w:jc w:val="right"/>
              <w:rPr>
                <w:rFonts w:eastAsia="Times New Roman" w:cs="Arial"/>
                <w:b/>
                <w:lang w:eastAsia="de-DE"/>
              </w:rPr>
            </w:pPr>
            <w:r>
              <w:rPr>
                <w:rFonts w:eastAsia="Times New Roman" w:cs="Arial"/>
                <w:i/>
                <w:lang w:eastAsia="de-DE"/>
              </w:rPr>
              <w:t xml:space="preserve"> </w:t>
            </w:r>
            <w:r>
              <w:rPr>
                <w:rFonts w:eastAsia="Times New Roman" w:cs="Arial"/>
                <w:lang w:eastAsia="de-DE"/>
              </w:rPr>
              <w:t>ca. 4 Ustd.</w:t>
            </w:r>
          </w:p>
        </w:tc>
        <w:tc>
          <w:tcPr>
            <w:tcW w:w="1250" w:type="pct"/>
            <w:tcBorders>
              <w:top w:val="single" w:sz="6" w:space="0" w:color="00000A"/>
              <w:left w:val="single" w:sz="4" w:space="0" w:color="00000A"/>
              <w:bottom w:val="single" w:sz="12" w:space="0" w:color="auto"/>
              <w:right w:val="single" w:sz="4" w:space="0" w:color="00000A"/>
            </w:tcBorders>
          </w:tcPr>
          <w:p w14:paraId="57F9CBF6" w14:textId="77777777" w:rsidR="00E952F6" w:rsidRPr="00980539" w:rsidRDefault="00E952F6" w:rsidP="00D71A16">
            <w:pPr>
              <w:pStyle w:val="Listenabsatz"/>
              <w:numPr>
                <w:ilvl w:val="0"/>
                <w:numId w:val="0"/>
              </w:numPr>
              <w:spacing w:before="120" w:afterLines="60" w:after="144" w:line="240" w:lineRule="auto"/>
              <w:jc w:val="left"/>
              <w:rPr>
                <w:rFonts w:eastAsia="Times New Roman" w:cs="Arial"/>
                <w:b/>
                <w:lang w:eastAsia="de-DE"/>
              </w:rPr>
            </w:pPr>
            <w:r>
              <w:rPr>
                <w:rFonts w:eastAsia="Times New Roman" w:cs="Arial"/>
                <w:b/>
                <w:lang w:eastAsia="de-DE"/>
              </w:rPr>
              <w:t>IF1:</w:t>
            </w:r>
            <w:r>
              <w:rPr>
                <w:rFonts w:eastAsia="Times New Roman" w:cs="Arial"/>
                <w:b/>
                <w:lang w:eastAsia="de-DE"/>
              </w:rPr>
              <w:br/>
            </w:r>
            <w:r w:rsidRPr="00980539">
              <w:rPr>
                <w:rFonts w:eastAsia="Times New Roman" w:cs="Arial"/>
                <w:b/>
                <w:lang w:eastAsia="de-DE"/>
              </w:rPr>
              <w:t>Vielfalt und Angepasstheiten von Lebewesen</w:t>
            </w:r>
          </w:p>
          <w:p w14:paraId="251280D9" w14:textId="77777777" w:rsidR="00E952F6" w:rsidRDefault="00E952F6" w:rsidP="00D71A16">
            <w:pPr>
              <w:pStyle w:val="Listenabsatz"/>
              <w:numPr>
                <w:ilvl w:val="0"/>
                <w:numId w:val="0"/>
              </w:numPr>
              <w:spacing w:before="60" w:afterLines="60" w:after="144" w:line="240" w:lineRule="auto"/>
              <w:jc w:val="left"/>
              <w:rPr>
                <w:rFonts w:eastAsia="Times New Roman" w:cs="Arial"/>
                <w:lang w:eastAsia="de-DE"/>
              </w:rPr>
            </w:pPr>
          </w:p>
          <w:p w14:paraId="51E5CE90" w14:textId="77777777" w:rsidR="00E952F6" w:rsidRDefault="00E952F6" w:rsidP="00D71A16">
            <w:pPr>
              <w:pStyle w:val="Listenabsatz"/>
              <w:numPr>
                <w:ilvl w:val="0"/>
                <w:numId w:val="0"/>
              </w:numPr>
              <w:spacing w:before="60" w:afterLines="60" w:after="144" w:line="240" w:lineRule="auto"/>
              <w:jc w:val="left"/>
              <w:rPr>
                <w:rFonts w:eastAsia="Times New Roman" w:cs="Arial"/>
                <w:lang w:eastAsia="de-DE"/>
              </w:rPr>
            </w:pPr>
            <w:r>
              <w:rPr>
                <w:rFonts w:eastAsia="Times New Roman" w:cs="Arial"/>
                <w:lang w:eastAsia="de-DE"/>
              </w:rPr>
              <w:t>Vielfalt und Angepasstheiten von Wirbeltieren</w:t>
            </w:r>
          </w:p>
          <w:p w14:paraId="783239F5" w14:textId="77777777" w:rsidR="00E952F6" w:rsidRDefault="00E952F6" w:rsidP="00D71A16">
            <w:pPr>
              <w:pStyle w:val="Listenabsatz"/>
              <w:numPr>
                <w:ilvl w:val="0"/>
                <w:numId w:val="0"/>
              </w:numPr>
              <w:spacing w:before="60" w:afterLines="60" w:after="144" w:line="240" w:lineRule="auto"/>
              <w:jc w:val="left"/>
              <w:rPr>
                <w:rFonts w:eastAsia="Times New Roman" w:cs="Arial"/>
                <w:lang w:eastAsia="de-DE"/>
              </w:rPr>
            </w:pPr>
          </w:p>
          <w:p w14:paraId="39E66F6E" w14:textId="77777777" w:rsidR="00E952F6" w:rsidRPr="00871E84"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rPr>
            </w:pPr>
            <w:r w:rsidRPr="00871E84">
              <w:rPr>
                <w:rFonts w:cs="Arial"/>
                <w:color w:val="000000" w:themeColor="text1"/>
              </w:rPr>
              <w:t>Züchtung</w:t>
            </w:r>
          </w:p>
          <w:p w14:paraId="584D9983" w14:textId="77777777" w:rsidR="00E952F6" w:rsidRPr="00871E84" w:rsidRDefault="00E952F6" w:rsidP="00E952F6">
            <w:pPr>
              <w:pStyle w:val="Listenabsatz"/>
              <w:numPr>
                <w:ilvl w:val="0"/>
                <w:numId w:val="3"/>
              </w:numPr>
              <w:spacing w:before="120" w:after="120" w:line="240" w:lineRule="auto"/>
              <w:ind w:left="369" w:hanging="284"/>
              <w:contextualSpacing w:val="0"/>
              <w:jc w:val="left"/>
              <w:rPr>
                <w:rFonts w:cs="Arial"/>
                <w:color w:val="000000" w:themeColor="text1"/>
              </w:rPr>
            </w:pPr>
            <w:r>
              <w:rPr>
                <w:rFonts w:cs="Arial"/>
                <w:color w:val="000000" w:themeColor="text1"/>
              </w:rPr>
              <w:t>T</w:t>
            </w:r>
            <w:r w:rsidRPr="00871E84">
              <w:rPr>
                <w:rFonts w:cs="Arial"/>
                <w:color w:val="000000" w:themeColor="text1"/>
              </w:rPr>
              <w:t>ierhaltung</w:t>
            </w:r>
          </w:p>
          <w:p w14:paraId="34072C87" w14:textId="77777777" w:rsidR="00E952F6" w:rsidRPr="00980539" w:rsidRDefault="00E952F6" w:rsidP="00E952F6">
            <w:pPr>
              <w:pStyle w:val="Listenabsatz"/>
              <w:numPr>
                <w:ilvl w:val="0"/>
                <w:numId w:val="3"/>
              </w:numPr>
              <w:spacing w:before="120" w:after="120" w:line="240" w:lineRule="auto"/>
              <w:ind w:left="369" w:hanging="284"/>
              <w:contextualSpacing w:val="0"/>
              <w:jc w:val="left"/>
              <w:rPr>
                <w:rFonts w:eastAsia="Times New Roman" w:cs="Arial"/>
                <w:b/>
                <w:lang w:eastAsia="de-DE"/>
              </w:rPr>
            </w:pPr>
            <w:r w:rsidRPr="00871E84">
              <w:rPr>
                <w:rFonts w:cs="Arial"/>
                <w:color w:val="000000" w:themeColor="text1"/>
              </w:rPr>
              <w:t>Tierschutz</w:t>
            </w:r>
          </w:p>
        </w:tc>
        <w:tc>
          <w:tcPr>
            <w:tcW w:w="1299" w:type="pct"/>
            <w:tcBorders>
              <w:top w:val="single" w:sz="6" w:space="0" w:color="00000A"/>
              <w:left w:val="single" w:sz="4" w:space="0" w:color="00000A"/>
              <w:bottom w:val="single" w:sz="12" w:space="0" w:color="auto"/>
              <w:right w:val="single" w:sz="4" w:space="0" w:color="00000A"/>
            </w:tcBorders>
          </w:tcPr>
          <w:p w14:paraId="12440D24" w14:textId="77777777" w:rsidR="00E952F6" w:rsidRDefault="00E952F6" w:rsidP="00D71A16">
            <w:pPr>
              <w:pStyle w:val="Listenabsatz"/>
              <w:numPr>
                <w:ilvl w:val="0"/>
                <w:numId w:val="0"/>
              </w:numPr>
              <w:spacing w:before="120" w:after="0" w:line="240" w:lineRule="auto"/>
              <w:contextualSpacing w:val="0"/>
              <w:jc w:val="left"/>
              <w:rPr>
                <w:rFonts w:cs="Arial"/>
                <w:szCs w:val="24"/>
              </w:rPr>
            </w:pPr>
            <w:r>
              <w:rPr>
                <w:rFonts w:cs="Arial"/>
                <w:szCs w:val="24"/>
              </w:rPr>
              <w:t>B1: Fakten- und Situationsanalyse</w:t>
            </w:r>
          </w:p>
          <w:p w14:paraId="57B8C63D" w14:textId="77777777" w:rsidR="00E952F6"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Interessen beschreiben</w:t>
            </w:r>
          </w:p>
          <w:p w14:paraId="6699F9C9" w14:textId="77777777" w:rsidR="00E952F6" w:rsidRPr="004E5FC5" w:rsidRDefault="00E952F6" w:rsidP="00D71A16">
            <w:pPr>
              <w:pStyle w:val="Listenabsatz"/>
              <w:numPr>
                <w:ilvl w:val="0"/>
                <w:numId w:val="0"/>
              </w:numPr>
              <w:spacing w:after="0" w:line="240" w:lineRule="auto"/>
              <w:ind w:left="720"/>
              <w:jc w:val="left"/>
              <w:rPr>
                <w:rFonts w:cs="Arial"/>
                <w:szCs w:val="24"/>
              </w:rPr>
            </w:pPr>
          </w:p>
          <w:p w14:paraId="3C1075E0" w14:textId="77777777" w:rsidR="00E952F6" w:rsidRDefault="00E952F6" w:rsidP="00D71A16">
            <w:pPr>
              <w:spacing w:line="240" w:lineRule="auto"/>
              <w:ind w:left="401" w:hanging="401"/>
              <w:rPr>
                <w:rFonts w:cs="Arial"/>
                <w:szCs w:val="24"/>
              </w:rPr>
            </w:pPr>
            <w:r>
              <w:rPr>
                <w:rFonts w:cs="Arial"/>
                <w:szCs w:val="24"/>
              </w:rPr>
              <w:t>B2: Bewertungskriterien und Han</w:t>
            </w:r>
            <w:r>
              <w:rPr>
                <w:rFonts w:cs="Arial"/>
                <w:szCs w:val="24"/>
              </w:rPr>
              <w:t>d</w:t>
            </w:r>
            <w:r>
              <w:rPr>
                <w:rFonts w:cs="Arial"/>
                <w:szCs w:val="24"/>
              </w:rPr>
              <w:t>lungsoptionen</w:t>
            </w:r>
          </w:p>
          <w:p w14:paraId="5E86F4C1" w14:textId="77777777" w:rsidR="00E952F6"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Werte und Normen</w:t>
            </w:r>
          </w:p>
          <w:p w14:paraId="7A687CE8" w14:textId="77777777" w:rsidR="00E952F6" w:rsidRDefault="00E952F6" w:rsidP="00D71A16">
            <w:pPr>
              <w:spacing w:line="240" w:lineRule="auto"/>
              <w:rPr>
                <w:rFonts w:cs="Arial"/>
                <w:szCs w:val="24"/>
              </w:rPr>
            </w:pPr>
          </w:p>
          <w:p w14:paraId="158CC699" w14:textId="77777777" w:rsidR="00E952F6" w:rsidRDefault="00E952F6" w:rsidP="00D71A16">
            <w:pPr>
              <w:spacing w:line="240" w:lineRule="auto"/>
              <w:rPr>
                <w:rFonts w:cs="Arial"/>
                <w:szCs w:val="24"/>
              </w:rPr>
            </w:pPr>
            <w:r>
              <w:rPr>
                <w:rFonts w:cs="Arial"/>
                <w:szCs w:val="24"/>
              </w:rPr>
              <w:t>K2: Informationsverarbeitung</w:t>
            </w:r>
          </w:p>
          <w:p w14:paraId="54AB87DD" w14:textId="77777777" w:rsidR="00E952F6"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 xml:space="preserve">Recherche </w:t>
            </w:r>
          </w:p>
          <w:p w14:paraId="53881089" w14:textId="77777777" w:rsidR="00E952F6" w:rsidRPr="00185FDE" w:rsidRDefault="00E952F6" w:rsidP="00E952F6">
            <w:pPr>
              <w:pStyle w:val="Listenabsatz"/>
              <w:numPr>
                <w:ilvl w:val="0"/>
                <w:numId w:val="3"/>
              </w:numPr>
              <w:spacing w:after="0" w:line="240" w:lineRule="auto"/>
              <w:ind w:left="369" w:hanging="284"/>
              <w:contextualSpacing w:val="0"/>
              <w:jc w:val="left"/>
              <w:rPr>
                <w:rFonts w:cs="Arial"/>
                <w:szCs w:val="24"/>
              </w:rPr>
            </w:pPr>
            <w:r w:rsidRPr="0094372C">
              <w:rPr>
                <w:rFonts w:cs="Arial"/>
              </w:rPr>
              <w:t>Informationsentnahme</w:t>
            </w:r>
          </w:p>
        </w:tc>
        <w:tc>
          <w:tcPr>
            <w:tcW w:w="1201" w:type="pct"/>
            <w:tcBorders>
              <w:top w:val="single" w:sz="6" w:space="0" w:color="00000A"/>
              <w:left w:val="single" w:sz="4" w:space="0" w:color="00000A"/>
              <w:bottom w:val="single" w:sz="12" w:space="0" w:color="auto"/>
              <w:right w:val="single" w:sz="4" w:space="0" w:color="00000A"/>
            </w:tcBorders>
          </w:tcPr>
          <w:p w14:paraId="25EF3D26" w14:textId="77777777" w:rsidR="00E952F6" w:rsidRPr="00240105" w:rsidRDefault="00E952F6" w:rsidP="00D71A16">
            <w:pPr>
              <w:spacing w:before="120" w:line="240" w:lineRule="auto"/>
              <w:rPr>
                <w:rFonts w:eastAsia="Times New Roman" w:cs="Arial"/>
                <w:i/>
                <w:color w:val="984806" w:themeColor="accent6" w:themeShade="80"/>
                <w:lang w:eastAsia="de-DE"/>
              </w:rPr>
            </w:pPr>
            <w:r>
              <w:rPr>
                <w:rFonts w:eastAsia="Times New Roman" w:cs="Arial"/>
                <w:i/>
                <w:color w:val="984806" w:themeColor="accent6" w:themeShade="80"/>
                <w:lang w:eastAsia="de-DE"/>
              </w:rPr>
              <w:t>…</w:t>
            </w:r>
            <w:r w:rsidRPr="00EC1BCE">
              <w:rPr>
                <w:rFonts w:eastAsia="Times New Roman" w:cs="Arial"/>
                <w:i/>
                <w:lang w:eastAsia="de-DE"/>
              </w:rPr>
              <w:t>zur Schwerpunktsetzung</w:t>
            </w:r>
          </w:p>
          <w:p w14:paraId="6609AB6D" w14:textId="77777777" w:rsidR="00E952F6" w:rsidRDefault="00E952F6" w:rsidP="00D71A16">
            <w:pPr>
              <w:spacing w:before="60" w:line="240" w:lineRule="auto"/>
              <w:rPr>
                <w:rFonts w:eastAsia="Times New Roman" w:cs="Arial"/>
                <w:lang w:eastAsia="de-DE"/>
              </w:rPr>
            </w:pPr>
            <w:r>
              <w:rPr>
                <w:rFonts w:eastAsia="Times New Roman" w:cs="Arial"/>
                <w:lang w:eastAsia="de-DE"/>
              </w:rPr>
              <w:t>Auswahl eines Nutztieres mit ve</w:t>
            </w:r>
            <w:r>
              <w:rPr>
                <w:rFonts w:eastAsia="Times New Roman" w:cs="Arial"/>
                <w:lang w:eastAsia="de-DE"/>
              </w:rPr>
              <w:t>r</w:t>
            </w:r>
            <w:r>
              <w:rPr>
                <w:rFonts w:eastAsia="Times New Roman" w:cs="Arial"/>
                <w:lang w:eastAsia="de-DE"/>
              </w:rPr>
              <w:t>schiedenen Zuchtformen für u</w:t>
            </w:r>
            <w:r>
              <w:rPr>
                <w:rFonts w:eastAsia="Times New Roman" w:cs="Arial"/>
                <w:lang w:eastAsia="de-DE"/>
              </w:rPr>
              <w:t>n</w:t>
            </w:r>
            <w:r>
              <w:rPr>
                <w:rFonts w:eastAsia="Times New Roman" w:cs="Arial"/>
                <w:lang w:eastAsia="de-DE"/>
              </w:rPr>
              <w:t xml:space="preserve">terschiedliche Nutzungsziele </w:t>
            </w:r>
          </w:p>
          <w:p w14:paraId="1C025F86" w14:textId="77777777" w:rsidR="00E952F6" w:rsidRDefault="00E952F6" w:rsidP="00D71A16">
            <w:pPr>
              <w:spacing w:after="60" w:line="240" w:lineRule="auto"/>
              <w:rPr>
                <w:rFonts w:eastAsia="Times New Roman" w:cs="Arial"/>
                <w:lang w:eastAsia="de-DE"/>
              </w:rPr>
            </w:pPr>
            <w:r>
              <w:rPr>
                <w:rFonts w:eastAsia="Times New Roman" w:cs="Arial"/>
                <w:lang w:eastAsia="de-DE"/>
              </w:rPr>
              <w:t>Anbahnung des Selektions- und Vererbungskonzepts</w:t>
            </w:r>
          </w:p>
          <w:p w14:paraId="221752E0" w14:textId="77777777" w:rsidR="00E952F6" w:rsidRDefault="00E952F6" w:rsidP="00D71A16">
            <w:pPr>
              <w:spacing w:before="60" w:after="60" w:line="240" w:lineRule="auto"/>
              <w:ind w:left="360" w:hanging="360"/>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73D321E1" w14:textId="77777777" w:rsidR="00E952F6" w:rsidRDefault="00E952F6" w:rsidP="00D71A16">
            <w:pPr>
              <w:spacing w:before="60" w:after="60" w:line="240" w:lineRule="auto"/>
              <w:ind w:firstLine="36"/>
              <w:rPr>
                <w:rFonts w:eastAsia="Times New Roman" w:cs="Arial"/>
                <w:lang w:eastAsia="de-DE"/>
              </w:rPr>
            </w:pPr>
            <w:r>
              <w:rPr>
                <w:rFonts w:eastAsia="Times New Roman" w:cs="Arial"/>
                <w:lang w:eastAsia="de-DE"/>
              </w:rPr>
              <w:t>Züchtung und Artenwandel</w:t>
            </w:r>
            <w:r>
              <w:rPr>
                <w:rFonts w:eastAsia="Times New Roman" w:cs="Arial"/>
                <w:lang w:eastAsia="de-DE"/>
              </w:rPr>
              <w:br/>
              <w:t xml:space="preserve"> </w:t>
            </w:r>
            <w:r>
              <w:rPr>
                <w:rFonts w:eastAsia="Times New Roman" w:cs="Arial"/>
                <w:lang w:eastAsia="de-DE"/>
              </w:rPr>
              <w:sym w:font="Symbol" w:char="F0AE"/>
            </w:r>
            <w:r>
              <w:rPr>
                <w:rFonts w:eastAsia="Times New Roman" w:cs="Arial"/>
                <w:lang w:eastAsia="de-DE"/>
              </w:rPr>
              <w:t xml:space="preserve"> UV 7.4 Evolution</w:t>
            </w:r>
          </w:p>
          <w:p w14:paraId="05C7B206" w14:textId="77777777" w:rsidR="00E952F6" w:rsidRPr="005A1D0A" w:rsidRDefault="00E952F6" w:rsidP="00D71A16">
            <w:pPr>
              <w:spacing w:before="60" w:after="60" w:line="240" w:lineRule="auto"/>
              <w:ind w:left="34"/>
              <w:rPr>
                <w:rFonts w:eastAsia="Times New Roman" w:cs="Arial"/>
                <w:i/>
                <w:lang w:eastAsia="de-DE"/>
              </w:rPr>
            </w:pPr>
            <w:r w:rsidRPr="00B1609B">
              <w:rPr>
                <w:rFonts w:eastAsia="Times New Roman" w:cs="Arial"/>
                <w:i/>
                <w:lang w:eastAsia="de-DE"/>
              </w:rPr>
              <w:t>…</w:t>
            </w:r>
            <w:r>
              <w:rPr>
                <w:rFonts w:eastAsia="Times New Roman" w:cs="Arial"/>
                <w:i/>
                <w:lang w:eastAsia="de-DE"/>
              </w:rPr>
              <w:t xml:space="preserve"> zu Synergien </w:t>
            </w:r>
            <w:r>
              <w:rPr>
                <w:rFonts w:eastAsia="Times New Roman" w:cs="Arial"/>
                <w:i/>
                <w:lang w:eastAsia="de-DE"/>
              </w:rPr>
              <w:br/>
            </w:r>
            <w:r>
              <w:rPr>
                <w:rFonts w:eastAsia="Times New Roman" w:cs="Arial"/>
                <w:lang w:eastAsia="de-DE"/>
              </w:rPr>
              <w:sym w:font="Symbol" w:char="F0AE"/>
            </w:r>
            <w:r>
              <w:rPr>
                <w:rFonts w:eastAsia="Times New Roman" w:cs="Arial"/>
                <w:lang w:eastAsia="de-DE"/>
              </w:rPr>
              <w:t xml:space="preserve"> Erdkunde</w:t>
            </w:r>
          </w:p>
        </w:tc>
      </w:tr>
    </w:tbl>
    <w:p w14:paraId="384C695D" w14:textId="77777777" w:rsidR="00E952F6" w:rsidRDefault="00E952F6" w:rsidP="00E952F6">
      <w:pPr>
        <w:rPr>
          <w:b/>
          <w:sz w:val="24"/>
          <w:szCs w:val="24"/>
        </w:rPr>
      </w:pPr>
    </w:p>
    <w:p w14:paraId="6672D466" w14:textId="77777777" w:rsidR="00E952F6" w:rsidRDefault="00E952F6" w:rsidP="00E952F6">
      <w:pPr>
        <w:rPr>
          <w:b/>
          <w:sz w:val="24"/>
          <w:szCs w:val="24"/>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484"/>
        <w:gridCol w:w="3291"/>
        <w:gridCol w:w="3740"/>
        <w:gridCol w:w="3419"/>
      </w:tblGrid>
      <w:tr w:rsidR="00E952F6" w14:paraId="055942C5" w14:textId="77777777" w:rsidTr="00D71A16">
        <w:trPr>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5E4B2F0F" w14:textId="77777777" w:rsidR="00E952F6" w:rsidRDefault="00E952F6" w:rsidP="00D71A16">
            <w:pPr>
              <w:spacing w:before="160" w:after="160" w:line="240" w:lineRule="auto"/>
              <w:jc w:val="center"/>
              <w:rPr>
                <w:rFonts w:eastAsia="Times New Roman" w:cs="Arial"/>
                <w:b/>
                <w:caps/>
                <w:lang w:eastAsia="de-DE"/>
              </w:rPr>
            </w:pPr>
            <w:r>
              <w:rPr>
                <w:rFonts w:eastAsia="Times New Roman" w:cs="Arial"/>
                <w:b/>
                <w:caps/>
                <w:lang w:eastAsia="de-DE"/>
              </w:rPr>
              <w:t>Jahrgangsstufe 7</w:t>
            </w:r>
          </w:p>
        </w:tc>
      </w:tr>
      <w:tr w:rsidR="00E952F6" w14:paraId="5C4A89AE" w14:textId="77777777" w:rsidTr="00D71A16">
        <w:trPr>
          <w:trHeight w:val="985"/>
          <w:tblHeader/>
        </w:trPr>
        <w:tc>
          <w:tcPr>
            <w:tcW w:w="1250" w:type="pct"/>
            <w:tcBorders>
              <w:top w:val="single" w:sz="12" w:space="0" w:color="00000A"/>
              <w:left w:val="single" w:sz="12" w:space="0" w:color="00000A"/>
              <w:bottom w:val="single" w:sz="12" w:space="0" w:color="auto"/>
              <w:right w:val="single" w:sz="4" w:space="0" w:color="00000A"/>
            </w:tcBorders>
            <w:shd w:val="clear" w:color="auto" w:fill="D9D9D9" w:themeFill="background1" w:themeFillShade="D9"/>
            <w:vAlign w:val="center"/>
            <w:hideMark/>
          </w:tcPr>
          <w:p w14:paraId="4C633DC2" w14:textId="77777777" w:rsidR="00E952F6" w:rsidRPr="00023D9A" w:rsidRDefault="00E952F6" w:rsidP="00D71A16">
            <w:pPr>
              <w:spacing w:line="240" w:lineRule="auto"/>
              <w:jc w:val="center"/>
              <w:rPr>
                <w:rFonts w:eastAsia="Times New Roman" w:cs="Arial"/>
                <w:b/>
                <w:lang w:eastAsia="de-DE"/>
              </w:rPr>
            </w:pPr>
            <w:r>
              <w:rPr>
                <w:rFonts w:eastAsia="Times New Roman" w:cs="Arial"/>
                <w:b/>
                <w:lang w:eastAsia="de-DE"/>
              </w:rPr>
              <w:t>Unterrichtsvorhaben</w:t>
            </w:r>
          </w:p>
        </w:tc>
        <w:tc>
          <w:tcPr>
            <w:tcW w:w="1181"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16450C2D"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Inhaltsfelder</w:t>
            </w:r>
            <w:r>
              <w:rPr>
                <w:rFonts w:eastAsia="Times New Roman" w:cs="Arial"/>
                <w:b/>
                <w:lang w:eastAsia="de-DE"/>
              </w:rPr>
              <w:br/>
            </w:r>
            <w:r w:rsidRPr="00942AAF">
              <w:rPr>
                <w:rFonts w:eastAsia="Times New Roman" w:cs="Arial"/>
                <w:lang w:eastAsia="de-DE"/>
              </w:rPr>
              <w:t>Inhaltliche Schwerpunkte</w:t>
            </w:r>
          </w:p>
        </w:tc>
        <w:tc>
          <w:tcPr>
            <w:tcW w:w="1342"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71F0E5DF"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Schwerpunkte der</w:t>
            </w:r>
          </w:p>
          <w:p w14:paraId="41AF9FD0"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Kompetenzentwicklung</w:t>
            </w:r>
          </w:p>
        </w:tc>
        <w:tc>
          <w:tcPr>
            <w:tcW w:w="1227" w:type="pct"/>
            <w:tcBorders>
              <w:top w:val="single" w:sz="12" w:space="0" w:color="00000A"/>
              <w:left w:val="single" w:sz="4" w:space="0" w:color="00000A"/>
              <w:bottom w:val="single" w:sz="12" w:space="0" w:color="auto"/>
              <w:right w:val="single" w:sz="12" w:space="0" w:color="00000A"/>
            </w:tcBorders>
            <w:shd w:val="clear" w:color="auto" w:fill="D9D9D9" w:themeFill="background1" w:themeFillShade="D9"/>
            <w:vAlign w:val="center"/>
            <w:hideMark/>
          </w:tcPr>
          <w:p w14:paraId="0992B586"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Weitere Vereinbarungen</w:t>
            </w:r>
          </w:p>
        </w:tc>
      </w:tr>
      <w:tr w:rsidR="00E952F6" w14:paraId="6F5EBBC5" w14:textId="77777777" w:rsidTr="00D71A16">
        <w:trPr>
          <w:trHeight w:val="1750"/>
        </w:trPr>
        <w:tc>
          <w:tcPr>
            <w:tcW w:w="1250" w:type="pct"/>
            <w:tcBorders>
              <w:top w:val="single" w:sz="12" w:space="0" w:color="auto"/>
              <w:left w:val="single" w:sz="4" w:space="0" w:color="00000A"/>
              <w:bottom w:val="single" w:sz="6" w:space="0" w:color="00000A"/>
              <w:right w:val="single" w:sz="4" w:space="0" w:color="00000A"/>
            </w:tcBorders>
          </w:tcPr>
          <w:p w14:paraId="3290B44D" w14:textId="77777777" w:rsidR="00E952F6" w:rsidRDefault="00E952F6" w:rsidP="00D71A16">
            <w:pPr>
              <w:spacing w:before="120" w:after="100" w:line="240" w:lineRule="auto"/>
              <w:rPr>
                <w:rFonts w:eastAsia="Times New Roman" w:cs="Arial"/>
                <w:b/>
                <w:lang w:eastAsia="de-DE"/>
              </w:rPr>
            </w:pPr>
            <w:r>
              <w:rPr>
                <w:rFonts w:eastAsia="Times New Roman" w:cs="Arial"/>
                <w:b/>
                <w:lang w:eastAsia="de-DE"/>
              </w:rPr>
              <w:t>UV 7.3:</w:t>
            </w:r>
            <w:r>
              <w:rPr>
                <w:rFonts w:eastAsia="Times New Roman" w:cs="Arial"/>
                <w:b/>
                <w:lang w:eastAsia="de-DE"/>
              </w:rPr>
              <w:br/>
              <w:t>Wirbeltiere in meiner Umg</w:t>
            </w:r>
            <w:r>
              <w:rPr>
                <w:rFonts w:eastAsia="Times New Roman" w:cs="Arial"/>
                <w:b/>
                <w:lang w:eastAsia="de-DE"/>
              </w:rPr>
              <w:t>e</w:t>
            </w:r>
            <w:r>
              <w:rPr>
                <w:rFonts w:eastAsia="Times New Roman" w:cs="Arial"/>
                <w:b/>
                <w:lang w:eastAsia="de-DE"/>
              </w:rPr>
              <w:t>bung</w:t>
            </w:r>
          </w:p>
          <w:p w14:paraId="7461AA83" w14:textId="77777777" w:rsidR="00E952F6" w:rsidRDefault="00E952F6" w:rsidP="00D71A16">
            <w:pPr>
              <w:spacing w:before="120" w:after="100" w:line="240" w:lineRule="auto"/>
              <w:rPr>
                <w:rFonts w:eastAsia="Times New Roman" w:cs="Arial"/>
                <w:lang w:eastAsia="de-DE"/>
              </w:rPr>
            </w:pPr>
            <w:r>
              <w:rPr>
                <w:rFonts w:eastAsia="Times New Roman" w:cs="Arial"/>
                <w:b/>
                <w:lang w:eastAsia="de-DE"/>
              </w:rPr>
              <w:t>Amphibien und Reptilien</w:t>
            </w:r>
          </w:p>
          <w:p w14:paraId="61D75ACD" w14:textId="77777777" w:rsidR="00E952F6" w:rsidRDefault="00E952F6" w:rsidP="00D71A16">
            <w:pPr>
              <w:spacing w:before="120" w:line="240" w:lineRule="auto"/>
              <w:rPr>
                <w:rFonts w:eastAsia="Times New Roman" w:cs="Arial"/>
                <w:lang w:eastAsia="de-DE"/>
              </w:rPr>
            </w:pPr>
          </w:p>
          <w:p w14:paraId="1DC34404" w14:textId="77777777" w:rsidR="00E952F6" w:rsidRDefault="00E952F6" w:rsidP="00D71A16">
            <w:pPr>
              <w:spacing w:before="120" w:line="240" w:lineRule="auto"/>
              <w:rPr>
                <w:rFonts w:eastAsia="Times New Roman" w:cs="Arial"/>
                <w:lang w:eastAsia="de-DE"/>
              </w:rPr>
            </w:pPr>
          </w:p>
          <w:p w14:paraId="67150340" w14:textId="77777777" w:rsidR="00E952F6" w:rsidRPr="002B7457" w:rsidRDefault="00E952F6" w:rsidP="00D71A16">
            <w:pPr>
              <w:spacing w:before="120" w:line="240" w:lineRule="auto"/>
              <w:jc w:val="right"/>
              <w:rPr>
                <w:rFonts w:eastAsia="Times New Roman" w:cs="Arial"/>
                <w:i/>
                <w:lang w:eastAsia="de-DE"/>
              </w:rPr>
            </w:pPr>
            <w:r>
              <w:rPr>
                <w:rFonts w:eastAsia="Times New Roman" w:cs="Arial"/>
                <w:lang w:eastAsia="de-DE"/>
              </w:rPr>
              <w:t>ca. 13 Ustd.</w:t>
            </w:r>
          </w:p>
        </w:tc>
        <w:tc>
          <w:tcPr>
            <w:tcW w:w="1181" w:type="pct"/>
            <w:tcBorders>
              <w:top w:val="single" w:sz="12" w:space="0" w:color="auto"/>
              <w:left w:val="single" w:sz="4" w:space="0" w:color="00000A"/>
              <w:bottom w:val="single" w:sz="6" w:space="0" w:color="00000A"/>
              <w:right w:val="single" w:sz="4" w:space="0" w:color="auto"/>
            </w:tcBorders>
          </w:tcPr>
          <w:p w14:paraId="2C2A9820" w14:textId="77777777" w:rsidR="00E952F6" w:rsidRDefault="00E952F6" w:rsidP="00D71A16">
            <w:pPr>
              <w:pStyle w:val="Listenabsatz"/>
              <w:numPr>
                <w:ilvl w:val="0"/>
                <w:numId w:val="0"/>
              </w:numPr>
              <w:spacing w:before="120" w:afterLines="60" w:after="144" w:line="240" w:lineRule="auto"/>
              <w:jc w:val="left"/>
              <w:rPr>
                <w:rFonts w:eastAsia="Times New Roman" w:cs="Arial"/>
                <w:b/>
                <w:lang w:eastAsia="de-DE"/>
              </w:rPr>
            </w:pPr>
            <w:r>
              <w:rPr>
                <w:rFonts w:eastAsia="Times New Roman" w:cs="Arial"/>
                <w:b/>
                <w:lang w:eastAsia="de-DE"/>
              </w:rPr>
              <w:t>IF1:</w:t>
            </w:r>
            <w:r>
              <w:rPr>
                <w:rFonts w:eastAsia="Times New Roman" w:cs="Arial"/>
                <w:b/>
                <w:lang w:eastAsia="de-DE"/>
              </w:rPr>
              <w:br/>
            </w:r>
            <w:r w:rsidRPr="00980539">
              <w:rPr>
                <w:rFonts w:eastAsia="Times New Roman" w:cs="Arial"/>
                <w:b/>
                <w:lang w:eastAsia="de-DE"/>
              </w:rPr>
              <w:t>Vielfalt und Angepasstheiten von Lebewesen</w:t>
            </w:r>
          </w:p>
          <w:p w14:paraId="791AD059" w14:textId="77777777" w:rsidR="00E952F6" w:rsidRDefault="00E952F6" w:rsidP="00D71A16">
            <w:pPr>
              <w:pStyle w:val="Listenabsatz"/>
              <w:numPr>
                <w:ilvl w:val="0"/>
                <w:numId w:val="0"/>
              </w:numPr>
              <w:spacing w:before="120" w:afterLines="60" w:after="144" w:line="240" w:lineRule="auto"/>
              <w:jc w:val="left"/>
              <w:rPr>
                <w:rFonts w:eastAsia="Times New Roman" w:cs="Arial"/>
                <w:b/>
                <w:lang w:eastAsia="de-DE"/>
              </w:rPr>
            </w:pPr>
          </w:p>
          <w:p w14:paraId="14B7E68A" w14:textId="77777777" w:rsidR="00E952F6" w:rsidRPr="00F751FB" w:rsidRDefault="00E952F6" w:rsidP="00D71A16">
            <w:pPr>
              <w:pStyle w:val="Listenabsatz"/>
              <w:numPr>
                <w:ilvl w:val="0"/>
                <w:numId w:val="0"/>
              </w:numPr>
              <w:spacing w:before="120" w:afterLines="60" w:after="144" w:line="240" w:lineRule="auto"/>
              <w:jc w:val="left"/>
              <w:rPr>
                <w:rFonts w:eastAsia="Times New Roman" w:cs="Arial"/>
                <w:b/>
                <w:lang w:eastAsia="de-DE"/>
              </w:rPr>
            </w:pPr>
            <w:r>
              <w:rPr>
                <w:rFonts w:eastAsia="Times New Roman" w:cs="Arial"/>
                <w:b/>
                <w:lang w:eastAsia="de-DE"/>
              </w:rPr>
              <w:br/>
            </w:r>
            <w:r>
              <w:rPr>
                <w:rFonts w:eastAsia="Times New Roman" w:cs="Arial"/>
                <w:lang w:eastAsia="de-DE"/>
              </w:rPr>
              <w:t>Vielfalt und Angepasstheiten von Wirbeltieren</w:t>
            </w:r>
          </w:p>
          <w:p w14:paraId="6E13E784" w14:textId="77777777" w:rsidR="00E952F6" w:rsidRPr="007804D3" w:rsidRDefault="00E952F6" w:rsidP="00E952F6">
            <w:pPr>
              <w:pStyle w:val="Listenabsatz"/>
              <w:numPr>
                <w:ilvl w:val="0"/>
                <w:numId w:val="3"/>
              </w:numPr>
              <w:spacing w:before="60" w:afterLines="60" w:after="144" w:line="240" w:lineRule="auto"/>
              <w:jc w:val="left"/>
              <w:rPr>
                <w:rFonts w:eastAsia="Times New Roman" w:cs="Arial"/>
                <w:lang w:eastAsia="de-DE"/>
              </w:rPr>
            </w:pPr>
            <w:r>
              <w:rPr>
                <w:rFonts w:eastAsia="Times New Roman" w:cs="Arial"/>
                <w:lang w:eastAsia="de-DE"/>
              </w:rPr>
              <w:t>Erweiterter Überblick über die Wirbeltierkla</w:t>
            </w:r>
            <w:r>
              <w:rPr>
                <w:rFonts w:eastAsia="Times New Roman" w:cs="Arial"/>
                <w:lang w:eastAsia="de-DE"/>
              </w:rPr>
              <w:t>s</w:t>
            </w:r>
            <w:r>
              <w:rPr>
                <w:rFonts w:eastAsia="Times New Roman" w:cs="Arial"/>
                <w:lang w:eastAsia="de-DE"/>
              </w:rPr>
              <w:t>sen der Amphibien und Reptilien</w:t>
            </w:r>
          </w:p>
          <w:p w14:paraId="0CA59350" w14:textId="77777777" w:rsidR="00E952F6" w:rsidRDefault="00E952F6" w:rsidP="00E952F6">
            <w:pPr>
              <w:pStyle w:val="Listenabsatz"/>
              <w:numPr>
                <w:ilvl w:val="0"/>
                <w:numId w:val="3"/>
              </w:numPr>
              <w:spacing w:before="120" w:after="120" w:line="240" w:lineRule="auto"/>
              <w:contextualSpacing w:val="0"/>
              <w:jc w:val="left"/>
              <w:rPr>
                <w:rFonts w:eastAsia="Times New Roman" w:cs="Arial"/>
                <w:lang w:eastAsia="de-DE"/>
              </w:rPr>
            </w:pPr>
            <w:r w:rsidRPr="00AC0C00">
              <w:rPr>
                <w:rFonts w:cs="Arial"/>
                <w:color w:val="000000" w:themeColor="text1"/>
              </w:rPr>
              <w:t>Charakteristische</w:t>
            </w:r>
            <w:r>
              <w:rPr>
                <w:rFonts w:eastAsia="Times New Roman" w:cs="Arial"/>
                <w:lang w:eastAsia="de-DE"/>
              </w:rPr>
              <w:t xml:space="preserve"> Merkmale und L</w:t>
            </w:r>
            <w:r>
              <w:rPr>
                <w:rFonts w:eastAsia="Times New Roman" w:cs="Arial"/>
                <w:lang w:eastAsia="de-DE"/>
              </w:rPr>
              <w:t>e</w:t>
            </w:r>
            <w:r>
              <w:rPr>
                <w:rFonts w:eastAsia="Times New Roman" w:cs="Arial"/>
                <w:lang w:eastAsia="de-DE"/>
              </w:rPr>
              <w:t>bensweisen ausg</w:t>
            </w:r>
            <w:r>
              <w:rPr>
                <w:rFonts w:eastAsia="Times New Roman" w:cs="Arial"/>
                <w:lang w:eastAsia="de-DE"/>
              </w:rPr>
              <w:t>e</w:t>
            </w:r>
            <w:r>
              <w:rPr>
                <w:rFonts w:eastAsia="Times New Roman" w:cs="Arial"/>
                <w:lang w:eastAsia="de-DE"/>
              </w:rPr>
              <w:t>wählter Organismen</w:t>
            </w:r>
          </w:p>
          <w:p w14:paraId="47112E51" w14:textId="77777777" w:rsidR="00E952F6" w:rsidRPr="00EB239B" w:rsidRDefault="00E952F6" w:rsidP="00D71A16">
            <w:pPr>
              <w:pStyle w:val="Listenabsatz"/>
              <w:numPr>
                <w:ilvl w:val="0"/>
                <w:numId w:val="0"/>
              </w:numPr>
              <w:spacing w:before="120" w:after="120" w:line="240" w:lineRule="auto"/>
              <w:ind w:left="786"/>
              <w:contextualSpacing w:val="0"/>
              <w:jc w:val="left"/>
              <w:rPr>
                <w:rFonts w:eastAsia="Times New Roman" w:cs="Arial"/>
                <w:b/>
                <w:lang w:eastAsia="de-DE"/>
              </w:rPr>
            </w:pPr>
          </w:p>
        </w:tc>
        <w:tc>
          <w:tcPr>
            <w:tcW w:w="1342" w:type="pct"/>
            <w:tcBorders>
              <w:top w:val="single" w:sz="12" w:space="0" w:color="auto"/>
              <w:left w:val="single" w:sz="4" w:space="0" w:color="auto"/>
              <w:bottom w:val="single" w:sz="6" w:space="0" w:color="00000A"/>
              <w:right w:val="single" w:sz="4" w:space="0" w:color="auto"/>
            </w:tcBorders>
          </w:tcPr>
          <w:p w14:paraId="792AB37D" w14:textId="77777777" w:rsidR="00E952F6" w:rsidRDefault="00E952F6" w:rsidP="00D71A16">
            <w:pPr>
              <w:spacing w:before="120" w:line="240" w:lineRule="auto"/>
              <w:ind w:left="544" w:hanging="544"/>
              <w:rPr>
                <w:rFonts w:cs="Arial"/>
                <w:szCs w:val="24"/>
              </w:rPr>
            </w:pPr>
            <w:r>
              <w:rPr>
                <w:rFonts w:cs="Arial"/>
                <w:szCs w:val="24"/>
              </w:rPr>
              <w:t>UF3: Ordnung und Systematisierung</w:t>
            </w:r>
          </w:p>
          <w:p w14:paraId="7634A8FC" w14:textId="77777777" w:rsidR="00E952F6"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kriteriengeleiteter Vergleich</w:t>
            </w:r>
          </w:p>
          <w:p w14:paraId="5D43BF03" w14:textId="77777777" w:rsidR="00E952F6" w:rsidRPr="005A1D0A" w:rsidRDefault="00E952F6" w:rsidP="00D71A16">
            <w:pPr>
              <w:pStyle w:val="Listenabsatz"/>
              <w:numPr>
                <w:ilvl w:val="0"/>
                <w:numId w:val="0"/>
              </w:numPr>
              <w:spacing w:after="0" w:line="240" w:lineRule="auto"/>
              <w:ind w:left="-21"/>
              <w:contextualSpacing w:val="0"/>
              <w:jc w:val="left"/>
              <w:rPr>
                <w:rFonts w:cs="Arial"/>
                <w:szCs w:val="24"/>
              </w:rPr>
            </w:pPr>
            <w:r>
              <w:rPr>
                <w:rFonts w:cs="Arial"/>
                <w:szCs w:val="24"/>
              </w:rPr>
              <w:t>UF4: Übertragung und Vernet</w:t>
            </w:r>
            <w:r w:rsidRPr="005A1D0A">
              <w:rPr>
                <w:rFonts w:cs="Arial"/>
                <w:szCs w:val="24"/>
              </w:rPr>
              <w:t>zung</w:t>
            </w:r>
          </w:p>
          <w:p w14:paraId="0B03AC7C" w14:textId="77777777" w:rsidR="00E952F6" w:rsidRPr="005A1D0A"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Konzeptbildung zu Wirbeltie</w:t>
            </w:r>
            <w:r>
              <w:rPr>
                <w:rFonts w:cs="Arial"/>
                <w:szCs w:val="24"/>
              </w:rPr>
              <w:t>r</w:t>
            </w:r>
            <w:r>
              <w:rPr>
                <w:rFonts w:cs="Arial"/>
                <w:szCs w:val="24"/>
              </w:rPr>
              <w:t xml:space="preserve">klassen </w:t>
            </w:r>
          </w:p>
          <w:p w14:paraId="26FCD515" w14:textId="77777777" w:rsidR="00E952F6" w:rsidRDefault="00E952F6" w:rsidP="00D71A16">
            <w:pPr>
              <w:spacing w:line="240" w:lineRule="auto"/>
              <w:ind w:left="544" w:hanging="544"/>
              <w:rPr>
                <w:rFonts w:cs="Arial"/>
                <w:szCs w:val="24"/>
              </w:rPr>
            </w:pPr>
            <w:r>
              <w:rPr>
                <w:rFonts w:cs="Arial"/>
                <w:szCs w:val="24"/>
              </w:rPr>
              <w:t>E5: Auswertung und</w:t>
            </w:r>
          </w:p>
          <w:p w14:paraId="4C875DC5" w14:textId="77777777" w:rsidR="00E952F6" w:rsidRDefault="00E952F6" w:rsidP="00D71A16">
            <w:pPr>
              <w:spacing w:line="240" w:lineRule="auto"/>
              <w:ind w:left="401"/>
              <w:rPr>
                <w:rFonts w:cs="Arial"/>
                <w:szCs w:val="24"/>
              </w:rPr>
            </w:pPr>
            <w:r>
              <w:rPr>
                <w:rFonts w:cs="Arial"/>
                <w:szCs w:val="24"/>
              </w:rPr>
              <w:t>Schlussfolgerung</w:t>
            </w:r>
          </w:p>
          <w:p w14:paraId="002531ED" w14:textId="77777777" w:rsidR="00E952F6" w:rsidRPr="00E736C7" w:rsidRDefault="00E952F6" w:rsidP="00E952F6">
            <w:pPr>
              <w:pStyle w:val="Listenabsatz"/>
              <w:numPr>
                <w:ilvl w:val="0"/>
                <w:numId w:val="3"/>
              </w:numPr>
              <w:spacing w:after="0" w:line="240" w:lineRule="auto"/>
              <w:ind w:left="369" w:hanging="284"/>
              <w:contextualSpacing w:val="0"/>
              <w:jc w:val="left"/>
              <w:rPr>
                <w:rFonts w:cs="Arial"/>
                <w:szCs w:val="24"/>
              </w:rPr>
            </w:pPr>
            <w:r>
              <w:rPr>
                <w:rFonts w:cs="Arial"/>
                <w:szCs w:val="24"/>
              </w:rPr>
              <w:t>Messdaten vergleichen</w:t>
            </w:r>
          </w:p>
          <w:p w14:paraId="2DF8FF08" w14:textId="77777777" w:rsidR="00E952F6" w:rsidRDefault="00E952F6" w:rsidP="00D71A16">
            <w:pPr>
              <w:spacing w:before="60" w:line="240" w:lineRule="auto"/>
              <w:ind w:left="544" w:hanging="544"/>
              <w:rPr>
                <w:rFonts w:cs="Arial"/>
                <w:szCs w:val="24"/>
              </w:rPr>
            </w:pPr>
            <w:r>
              <w:rPr>
                <w:rFonts w:cs="Arial"/>
                <w:szCs w:val="24"/>
              </w:rPr>
              <w:t>K3: Präsentation</w:t>
            </w:r>
          </w:p>
          <w:p w14:paraId="445C96A5" w14:textId="77777777" w:rsidR="00E952F6" w:rsidRPr="00D011A5" w:rsidRDefault="00E952F6" w:rsidP="00E952F6">
            <w:pPr>
              <w:pStyle w:val="Listenabsatz"/>
              <w:numPr>
                <w:ilvl w:val="0"/>
                <w:numId w:val="3"/>
              </w:numPr>
              <w:spacing w:after="120" w:line="240" w:lineRule="auto"/>
              <w:ind w:left="369" w:hanging="284"/>
              <w:contextualSpacing w:val="0"/>
              <w:jc w:val="left"/>
              <w:rPr>
                <w:rFonts w:eastAsia="Times New Roman" w:cs="Arial"/>
                <w:lang w:eastAsia="de-DE"/>
              </w:rPr>
            </w:pPr>
            <w:r>
              <w:rPr>
                <w:rFonts w:cs="Arial"/>
                <w:szCs w:val="24"/>
              </w:rPr>
              <w:t>Darstellungsformen</w:t>
            </w:r>
          </w:p>
        </w:tc>
        <w:tc>
          <w:tcPr>
            <w:tcW w:w="1227" w:type="pct"/>
            <w:tcBorders>
              <w:top w:val="single" w:sz="12" w:space="0" w:color="auto"/>
              <w:left w:val="single" w:sz="4" w:space="0" w:color="auto"/>
              <w:bottom w:val="single" w:sz="6" w:space="0" w:color="00000A"/>
              <w:right w:val="single" w:sz="4" w:space="0" w:color="00000A"/>
            </w:tcBorders>
          </w:tcPr>
          <w:p w14:paraId="2F0C1DC5" w14:textId="77777777" w:rsidR="00E952F6" w:rsidRDefault="00E952F6" w:rsidP="00D71A16">
            <w:pPr>
              <w:spacing w:line="240" w:lineRule="auto"/>
              <w:rPr>
                <w:rFonts w:eastAsia="Times New Roman" w:cs="Arial"/>
                <w:lang w:eastAsia="de-DE"/>
              </w:rPr>
            </w:pPr>
          </w:p>
          <w:p w14:paraId="7EDEE2A2" w14:textId="77777777" w:rsidR="00E952F6" w:rsidRPr="00240105" w:rsidRDefault="00E952F6" w:rsidP="00D71A16">
            <w:pPr>
              <w:spacing w:before="120" w:line="240" w:lineRule="auto"/>
              <w:rPr>
                <w:rFonts w:eastAsia="Times New Roman" w:cs="Arial"/>
                <w:i/>
                <w:color w:val="984806" w:themeColor="accent6" w:themeShade="80"/>
                <w:lang w:eastAsia="de-DE"/>
              </w:rPr>
            </w:pPr>
            <w:r>
              <w:rPr>
                <w:rFonts w:eastAsia="Times New Roman" w:cs="Arial"/>
                <w:i/>
                <w:color w:val="984806" w:themeColor="accent6" w:themeShade="80"/>
                <w:lang w:eastAsia="de-DE"/>
              </w:rPr>
              <w:t>…</w:t>
            </w:r>
            <w:r w:rsidRPr="00EC1BCE">
              <w:rPr>
                <w:rFonts w:eastAsia="Times New Roman" w:cs="Arial"/>
                <w:i/>
                <w:lang w:eastAsia="de-DE"/>
              </w:rPr>
              <w:t>zur Schwerpunktsetzung</w:t>
            </w:r>
          </w:p>
          <w:p w14:paraId="47A95969"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t>vertiefende Betrachtung der Ang</w:t>
            </w:r>
            <w:r>
              <w:rPr>
                <w:rFonts w:eastAsia="Times New Roman" w:cs="Arial"/>
                <w:lang w:eastAsia="de-DE"/>
              </w:rPr>
              <w:t>e</w:t>
            </w:r>
            <w:r>
              <w:rPr>
                <w:rFonts w:eastAsia="Times New Roman" w:cs="Arial"/>
                <w:lang w:eastAsia="de-DE"/>
              </w:rPr>
              <w:t>passtheiten weitere Wirbeltierkla</w:t>
            </w:r>
            <w:r>
              <w:rPr>
                <w:rFonts w:eastAsia="Times New Roman" w:cs="Arial"/>
                <w:lang w:eastAsia="de-DE"/>
              </w:rPr>
              <w:t>s</w:t>
            </w:r>
            <w:r>
              <w:rPr>
                <w:rFonts w:eastAsia="Times New Roman" w:cs="Arial"/>
                <w:lang w:eastAsia="de-DE"/>
              </w:rPr>
              <w:t>sen: exemplarische Betrac</w:t>
            </w:r>
            <w:r>
              <w:rPr>
                <w:rFonts w:eastAsia="Times New Roman" w:cs="Arial"/>
                <w:lang w:eastAsia="de-DE"/>
              </w:rPr>
              <w:t>h</w:t>
            </w:r>
            <w:r>
              <w:rPr>
                <w:rFonts w:eastAsia="Times New Roman" w:cs="Arial"/>
                <w:lang w:eastAsia="de-DE"/>
              </w:rPr>
              <w:t>tung heimischen Vertretern der Amph</w:t>
            </w:r>
            <w:r>
              <w:rPr>
                <w:rFonts w:eastAsia="Times New Roman" w:cs="Arial"/>
                <w:lang w:eastAsia="de-DE"/>
              </w:rPr>
              <w:t>i</w:t>
            </w:r>
            <w:r>
              <w:rPr>
                <w:rFonts w:eastAsia="Times New Roman" w:cs="Arial"/>
                <w:lang w:eastAsia="de-DE"/>
              </w:rPr>
              <w:t>bien/Reptilien</w:t>
            </w:r>
          </w:p>
          <w:p w14:paraId="46D7F506" w14:textId="77777777" w:rsidR="00E952F6" w:rsidRDefault="00E952F6" w:rsidP="00D71A16">
            <w:pPr>
              <w:spacing w:before="60" w:after="60" w:line="240" w:lineRule="auto"/>
              <w:rPr>
                <w:rFonts w:eastAsia="Times New Roman" w:cs="Arial"/>
                <w:b/>
                <w:color w:val="FF0000"/>
                <w:sz w:val="20"/>
                <w:szCs w:val="20"/>
                <w:lang w:eastAsia="de-DE"/>
              </w:rPr>
            </w:pPr>
          </w:p>
          <w:p w14:paraId="65DFC5E3" w14:textId="77777777" w:rsidR="00E952F6" w:rsidRPr="00F812DF" w:rsidRDefault="00E952F6" w:rsidP="00D71A16">
            <w:pPr>
              <w:spacing w:before="60" w:after="60" w:line="240" w:lineRule="auto"/>
              <w:rPr>
                <w:rFonts w:eastAsia="Times New Roman" w:cs="Arial"/>
                <w:color w:val="FF0000"/>
                <w:lang w:eastAsia="de-DE"/>
              </w:rPr>
            </w:pPr>
            <w:r>
              <w:rPr>
                <w:rFonts w:eastAsia="Times New Roman" w:cs="Arial"/>
                <w:b/>
                <w:color w:val="FF0000"/>
                <w:sz w:val="20"/>
                <w:szCs w:val="20"/>
                <w:lang w:eastAsia="de-DE"/>
              </w:rPr>
              <w:t>MKR 4.1.</w:t>
            </w:r>
            <w:r>
              <w:rPr>
                <w:rFonts w:eastAsia="Times New Roman" w:cs="Arial"/>
                <w:color w:val="FF0000"/>
                <w:sz w:val="20"/>
                <w:szCs w:val="20"/>
                <w:lang w:eastAsia="de-DE"/>
              </w:rPr>
              <w:t>: Präsentationssoftware,</w:t>
            </w:r>
            <w:r w:rsidRPr="00F812DF">
              <w:rPr>
                <w:rFonts w:eastAsia="Times New Roman" w:cs="Arial"/>
                <w:color w:val="FF0000"/>
                <w:sz w:val="20"/>
                <w:szCs w:val="20"/>
                <w:lang w:eastAsia="de-DE"/>
              </w:rPr>
              <w:t xml:space="preserve"> </w:t>
            </w:r>
            <w:r w:rsidRPr="001C514A">
              <w:rPr>
                <w:rFonts w:eastAsia="Times New Roman" w:cs="Arial"/>
                <w:color w:val="FF0000"/>
                <w:sz w:val="20"/>
                <w:szCs w:val="20"/>
                <w:lang w:eastAsia="de-DE"/>
              </w:rPr>
              <w:t>z.B. Ringelnatter, Frosch- und Schwan</w:t>
            </w:r>
            <w:r w:rsidRPr="001C514A">
              <w:rPr>
                <w:rFonts w:eastAsia="Times New Roman" w:cs="Arial"/>
                <w:color w:val="FF0000"/>
                <w:sz w:val="20"/>
                <w:szCs w:val="20"/>
                <w:lang w:eastAsia="de-DE"/>
              </w:rPr>
              <w:t>z</w:t>
            </w:r>
            <w:r w:rsidRPr="001C514A">
              <w:rPr>
                <w:rFonts w:eastAsia="Times New Roman" w:cs="Arial"/>
                <w:color w:val="FF0000"/>
                <w:sz w:val="20"/>
                <w:szCs w:val="20"/>
                <w:lang w:eastAsia="de-DE"/>
              </w:rPr>
              <w:t>lurch, Fische</w:t>
            </w:r>
          </w:p>
          <w:p w14:paraId="54B78615" w14:textId="77777777" w:rsidR="00E952F6" w:rsidRDefault="00E952F6" w:rsidP="00D71A16">
            <w:pPr>
              <w:spacing w:before="60" w:after="60" w:line="240" w:lineRule="auto"/>
              <w:rPr>
                <w:rFonts w:eastAsia="Times New Roman" w:cs="Arial"/>
                <w:lang w:eastAsia="de-DE"/>
              </w:rPr>
            </w:pPr>
          </w:p>
          <w:p w14:paraId="1F9FADB2" w14:textId="77777777" w:rsidR="00E952F6" w:rsidRPr="00F812DF" w:rsidRDefault="00E952F6" w:rsidP="00D71A16">
            <w:pPr>
              <w:spacing w:before="60" w:after="60" w:line="240" w:lineRule="auto"/>
              <w:rPr>
                <w:rFonts w:eastAsia="Times New Roman" w:cs="Arial"/>
                <w:color w:val="FF0000"/>
                <w:lang w:eastAsia="de-DE"/>
              </w:rPr>
            </w:pPr>
            <w:r w:rsidRPr="001C514A">
              <w:rPr>
                <w:rFonts w:eastAsia="Times New Roman" w:cs="Arial"/>
                <w:b/>
                <w:color w:val="FF0000"/>
                <w:lang w:eastAsia="de-DE"/>
              </w:rPr>
              <w:t>MKR 1.</w:t>
            </w:r>
            <w:r>
              <w:rPr>
                <w:rFonts w:eastAsia="Times New Roman" w:cs="Arial"/>
                <w:b/>
                <w:color w:val="FF0000"/>
                <w:lang w:eastAsia="de-DE"/>
              </w:rPr>
              <w:t>2.</w:t>
            </w:r>
            <w:r>
              <w:rPr>
                <w:rFonts w:eastAsia="Times New Roman" w:cs="Arial"/>
                <w:color w:val="FF0000"/>
                <w:lang w:eastAsia="de-DE"/>
              </w:rPr>
              <w:t>.</w:t>
            </w:r>
            <w:r w:rsidRPr="00F812DF">
              <w:rPr>
                <w:rFonts w:eastAsia="Times New Roman" w:cs="Arial"/>
                <w:color w:val="FF0000"/>
                <w:lang w:eastAsia="de-DE"/>
              </w:rPr>
              <w:t>: Kennübungen zu ei</w:t>
            </w:r>
            <w:r w:rsidRPr="00F812DF">
              <w:rPr>
                <w:rFonts w:eastAsia="Times New Roman" w:cs="Arial"/>
                <w:color w:val="FF0000"/>
                <w:lang w:eastAsia="de-DE"/>
              </w:rPr>
              <w:t>n</w:t>
            </w:r>
            <w:r w:rsidRPr="00F812DF">
              <w:rPr>
                <w:rFonts w:eastAsia="Times New Roman" w:cs="Arial"/>
                <w:color w:val="FF0000"/>
                <w:lang w:eastAsia="de-DE"/>
              </w:rPr>
              <w:t>heimi</w:t>
            </w:r>
            <w:r>
              <w:rPr>
                <w:rFonts w:eastAsia="Times New Roman" w:cs="Arial"/>
                <w:color w:val="FF0000"/>
                <w:lang w:eastAsia="de-DE"/>
              </w:rPr>
              <w:t>schen Echsen - Erstellung eines Quiz / NABU-App</w:t>
            </w:r>
          </w:p>
          <w:p w14:paraId="4BD745E1" w14:textId="77777777" w:rsidR="00E952F6" w:rsidRDefault="00E952F6" w:rsidP="00D71A16">
            <w:pPr>
              <w:spacing w:before="60" w:after="60" w:line="240" w:lineRule="auto"/>
              <w:rPr>
                <w:rFonts w:eastAsia="Times New Roman" w:cs="Arial"/>
                <w:lang w:eastAsia="de-DE"/>
              </w:rPr>
            </w:pPr>
          </w:p>
          <w:p w14:paraId="1CA095C4" w14:textId="77777777" w:rsidR="00E952F6" w:rsidRPr="00B1609B" w:rsidRDefault="00E952F6" w:rsidP="00D71A16">
            <w:pPr>
              <w:spacing w:before="60" w:after="60" w:line="240" w:lineRule="auto"/>
              <w:ind w:left="360" w:hanging="360"/>
              <w:rPr>
                <w:rFonts w:eastAsia="Times New Roman" w:cs="Arial"/>
                <w:i/>
                <w:lang w:eastAsia="de-DE"/>
              </w:rPr>
            </w:pPr>
            <w:r w:rsidRPr="00B1609B">
              <w:rPr>
                <w:rFonts w:eastAsia="Times New Roman" w:cs="Arial"/>
                <w:i/>
                <w:lang w:eastAsia="de-DE"/>
              </w:rPr>
              <w:t>…zur Vernetzung</w:t>
            </w:r>
          </w:p>
          <w:p w14:paraId="579E4F8D" w14:textId="77777777" w:rsidR="00E952F6" w:rsidRPr="002B7457" w:rsidRDefault="00E952F6" w:rsidP="00D71A16">
            <w:pPr>
              <w:spacing w:line="240" w:lineRule="auto"/>
              <w:rPr>
                <w:rFonts w:eastAsia="Times New Roman" w:cs="Arial"/>
                <w:lang w:eastAsia="de-DE"/>
              </w:rPr>
            </w:pPr>
            <w:r>
              <w:rPr>
                <w:rFonts w:eastAsia="Times New Roman" w:cs="Arial"/>
                <w:lang w:eastAsia="de-DE"/>
              </w:rPr>
              <w:t>Angepasstheiten</w:t>
            </w:r>
            <w:r>
              <w:rPr>
                <w:rFonts w:eastAsia="Times New Roman" w:cs="Arial"/>
                <w:lang w:eastAsia="de-DE"/>
              </w:rPr>
              <w:br/>
            </w:r>
            <w:r>
              <w:rPr>
                <w:rFonts w:eastAsia="Times New Roman" w:cs="Arial"/>
                <w:lang w:eastAsia="de-DE"/>
              </w:rPr>
              <w:sym w:font="Symbol" w:char="F0AE"/>
            </w:r>
            <w:r>
              <w:rPr>
                <w:rFonts w:eastAsia="Times New Roman" w:cs="Arial"/>
                <w:lang w:eastAsia="de-DE"/>
              </w:rPr>
              <w:t xml:space="preserve"> IF4 Ökologie und </w:t>
            </w:r>
            <w:r>
              <w:rPr>
                <w:rFonts w:eastAsia="Times New Roman" w:cs="Arial"/>
                <w:lang w:eastAsia="de-DE"/>
              </w:rPr>
              <w:br/>
              <w:t xml:space="preserve">    IF5 Evolution</w:t>
            </w:r>
          </w:p>
        </w:tc>
      </w:tr>
      <w:tr w:rsidR="00E952F6" w14:paraId="6F5DE62C"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205675D2" w14:textId="77777777" w:rsidR="00E952F6" w:rsidRPr="0066291E" w:rsidRDefault="00E952F6" w:rsidP="00D71A16">
            <w:pPr>
              <w:spacing w:before="120" w:line="240" w:lineRule="auto"/>
              <w:rPr>
                <w:rFonts w:eastAsia="Times New Roman" w:cs="Arial"/>
                <w:b/>
                <w:lang w:eastAsia="de-DE"/>
              </w:rPr>
            </w:pPr>
            <w:r>
              <w:rPr>
                <w:rFonts w:eastAsia="Times New Roman" w:cs="Arial"/>
                <w:b/>
                <w:lang w:eastAsia="de-DE"/>
              </w:rPr>
              <w:lastRenderedPageBreak/>
              <w:t>UV 7</w:t>
            </w:r>
            <w:r w:rsidRPr="006509FA">
              <w:rPr>
                <w:rFonts w:eastAsia="Times New Roman" w:cs="Arial"/>
                <w:b/>
                <w:lang w:eastAsia="de-DE"/>
              </w:rPr>
              <w:t xml:space="preserve">.4: </w:t>
            </w:r>
            <w:r w:rsidRPr="006509FA">
              <w:rPr>
                <w:rFonts w:eastAsia="Times New Roman" w:cs="Arial"/>
                <w:b/>
                <w:lang w:eastAsia="de-DE"/>
              </w:rPr>
              <w:br/>
              <w:t>Mechanismen der Evolution</w:t>
            </w:r>
          </w:p>
          <w:p w14:paraId="2FF2B981" w14:textId="77777777" w:rsidR="00E952F6" w:rsidRPr="0066291E" w:rsidRDefault="00E952F6" w:rsidP="00D71A16">
            <w:pPr>
              <w:spacing w:before="180" w:line="240" w:lineRule="auto"/>
              <w:rPr>
                <w:rFonts w:eastAsia="Times New Roman" w:cs="Arial"/>
                <w:i/>
                <w:lang w:eastAsia="de-DE"/>
              </w:rPr>
            </w:pPr>
            <w:r>
              <w:rPr>
                <w:rFonts w:eastAsia="Times New Roman" w:cs="Arial"/>
                <w:i/>
                <w:lang w:eastAsia="de-DE"/>
              </w:rPr>
              <w:t xml:space="preserve">Wie lassen sich </w:t>
            </w:r>
            <w:r w:rsidRPr="0066291E">
              <w:rPr>
                <w:rFonts w:eastAsia="Times New Roman" w:cs="Arial"/>
                <w:i/>
                <w:lang w:eastAsia="de-DE"/>
              </w:rPr>
              <w:t>die Angepasst</w:t>
            </w:r>
            <w:r>
              <w:rPr>
                <w:rFonts w:eastAsia="Times New Roman" w:cs="Arial"/>
                <w:i/>
                <w:lang w:eastAsia="de-DE"/>
              </w:rPr>
              <w:t>-</w:t>
            </w:r>
            <w:r w:rsidRPr="0066291E">
              <w:rPr>
                <w:rFonts w:eastAsia="Times New Roman" w:cs="Arial"/>
                <w:i/>
                <w:lang w:eastAsia="de-DE"/>
              </w:rPr>
              <w:t>heiten von Arten an die Umwelt erklären?</w:t>
            </w:r>
          </w:p>
          <w:p w14:paraId="0DC356E5" w14:textId="77777777" w:rsidR="00E952F6" w:rsidRDefault="00E952F6" w:rsidP="00D71A16">
            <w:pPr>
              <w:spacing w:beforeLines="60" w:before="144" w:afterLines="60" w:after="144" w:line="240" w:lineRule="auto"/>
              <w:jc w:val="right"/>
              <w:rPr>
                <w:rFonts w:eastAsia="Times New Roman" w:cs="Arial"/>
                <w:lang w:eastAsia="de-DE"/>
              </w:rPr>
            </w:pPr>
          </w:p>
          <w:p w14:paraId="19E9382E" w14:textId="77777777" w:rsidR="00E952F6" w:rsidRDefault="00E952F6" w:rsidP="00D71A16">
            <w:pPr>
              <w:spacing w:beforeLines="60" w:before="144" w:afterLines="60" w:after="144" w:line="240" w:lineRule="auto"/>
              <w:jc w:val="right"/>
              <w:rPr>
                <w:rFonts w:eastAsia="Times New Roman" w:cs="Arial"/>
                <w:b/>
                <w:lang w:eastAsia="de-DE"/>
              </w:rPr>
            </w:pPr>
            <w:r>
              <w:rPr>
                <w:rFonts w:eastAsia="Times New Roman" w:cs="Arial"/>
                <w:lang w:eastAsia="de-DE"/>
              </w:rPr>
              <w:t>ca. 8 Ustd.</w:t>
            </w:r>
          </w:p>
        </w:tc>
        <w:tc>
          <w:tcPr>
            <w:tcW w:w="1181" w:type="pct"/>
            <w:tcBorders>
              <w:top w:val="single" w:sz="6" w:space="0" w:color="00000A"/>
              <w:left w:val="single" w:sz="4" w:space="0" w:color="00000A"/>
              <w:bottom w:val="single" w:sz="6" w:space="0" w:color="00000A"/>
              <w:right w:val="single" w:sz="4" w:space="0" w:color="00000A"/>
            </w:tcBorders>
          </w:tcPr>
          <w:p w14:paraId="231CFDE7" w14:textId="77777777" w:rsidR="00E952F6" w:rsidRDefault="00E952F6" w:rsidP="00D71A16">
            <w:pPr>
              <w:spacing w:before="120" w:line="240" w:lineRule="auto"/>
              <w:rPr>
                <w:rFonts w:cs="Arial"/>
                <w:b/>
              </w:rPr>
            </w:pPr>
            <w:r>
              <w:rPr>
                <w:rFonts w:cs="Arial"/>
                <w:b/>
              </w:rPr>
              <w:t xml:space="preserve">IF 5: </w:t>
            </w:r>
            <w:r>
              <w:rPr>
                <w:rFonts w:cs="Arial"/>
                <w:b/>
              </w:rPr>
              <w:br/>
            </w:r>
            <w:r w:rsidRPr="0066291E">
              <w:rPr>
                <w:rFonts w:cs="Arial"/>
                <w:b/>
              </w:rPr>
              <w:t>Evolution</w:t>
            </w:r>
          </w:p>
          <w:p w14:paraId="2A453B72" w14:textId="77777777" w:rsidR="00E952F6" w:rsidRPr="00EE2882" w:rsidRDefault="00E952F6" w:rsidP="00D71A16">
            <w:pPr>
              <w:spacing w:before="240" w:after="60" w:line="240" w:lineRule="auto"/>
              <w:rPr>
                <w:rFonts w:cs="Arial"/>
              </w:rPr>
            </w:pPr>
            <w:r w:rsidRPr="00EE2882">
              <w:rPr>
                <w:rFonts w:cs="Arial"/>
              </w:rPr>
              <w:t>Grundzüge der Evolutions</w:t>
            </w:r>
            <w:r>
              <w:rPr>
                <w:rFonts w:cs="Arial"/>
              </w:rPr>
              <w:t>-</w:t>
            </w:r>
            <w:r w:rsidRPr="00EE2882">
              <w:rPr>
                <w:rFonts w:cs="Arial"/>
              </w:rPr>
              <w:t>theorie</w:t>
            </w:r>
          </w:p>
          <w:p w14:paraId="3D06448E" w14:textId="77777777" w:rsidR="00E952F6" w:rsidRDefault="00E952F6" w:rsidP="00E952F6">
            <w:pPr>
              <w:pStyle w:val="Listenabsatz"/>
              <w:numPr>
                <w:ilvl w:val="0"/>
                <w:numId w:val="17"/>
              </w:numPr>
              <w:spacing w:after="0" w:line="240" w:lineRule="auto"/>
              <w:ind w:left="215" w:hanging="215"/>
              <w:jc w:val="left"/>
            </w:pPr>
            <w:r>
              <w:t xml:space="preserve">Variabilität </w:t>
            </w:r>
          </w:p>
          <w:p w14:paraId="3480C1A5" w14:textId="77777777" w:rsidR="00E952F6" w:rsidRDefault="00E952F6" w:rsidP="00E952F6">
            <w:pPr>
              <w:pStyle w:val="Listenabsatz"/>
              <w:numPr>
                <w:ilvl w:val="0"/>
                <w:numId w:val="17"/>
              </w:numPr>
              <w:spacing w:after="0" w:line="240" w:lineRule="auto"/>
              <w:ind w:left="215" w:hanging="215"/>
              <w:jc w:val="left"/>
            </w:pPr>
            <w:r>
              <w:t>natürliche Selektion</w:t>
            </w:r>
          </w:p>
          <w:p w14:paraId="4A91AA69" w14:textId="77777777" w:rsidR="00E952F6" w:rsidRDefault="00E952F6" w:rsidP="00E952F6">
            <w:pPr>
              <w:pStyle w:val="Listenabsatz"/>
              <w:numPr>
                <w:ilvl w:val="0"/>
                <w:numId w:val="17"/>
              </w:numPr>
              <w:spacing w:after="0" w:line="240" w:lineRule="auto"/>
              <w:ind w:left="215" w:hanging="215"/>
              <w:jc w:val="left"/>
            </w:pPr>
            <w:r>
              <w:t xml:space="preserve">Fortpflanzungserfolg </w:t>
            </w:r>
          </w:p>
          <w:p w14:paraId="51436552" w14:textId="77777777" w:rsidR="00E952F6" w:rsidRPr="00A8628D" w:rsidRDefault="00E952F6" w:rsidP="00D71A16">
            <w:pPr>
              <w:spacing w:before="240" w:after="60" w:line="240" w:lineRule="auto"/>
              <w:rPr>
                <w:rFonts w:cs="Arial"/>
              </w:rPr>
            </w:pPr>
            <w:r w:rsidRPr="00A8628D">
              <w:rPr>
                <w:rFonts w:cs="Arial"/>
              </w:rPr>
              <w:t>Entwicklung des Lebens auf der Erde</w:t>
            </w:r>
          </w:p>
          <w:p w14:paraId="2192D933" w14:textId="77777777" w:rsidR="00E952F6" w:rsidRPr="007B1119" w:rsidRDefault="00E952F6" w:rsidP="00E952F6">
            <w:pPr>
              <w:pStyle w:val="Listenabsatz"/>
              <w:numPr>
                <w:ilvl w:val="0"/>
                <w:numId w:val="17"/>
              </w:numPr>
              <w:spacing w:after="60" w:line="240" w:lineRule="auto"/>
              <w:ind w:left="215" w:hanging="215"/>
              <w:jc w:val="left"/>
            </w:pPr>
            <w:r>
              <w:t xml:space="preserve">biologischer Artbegriff </w:t>
            </w:r>
            <w:r>
              <w:br/>
            </w:r>
          </w:p>
        </w:tc>
        <w:tc>
          <w:tcPr>
            <w:tcW w:w="1342" w:type="pct"/>
            <w:tcBorders>
              <w:top w:val="single" w:sz="6" w:space="0" w:color="00000A"/>
              <w:left w:val="single" w:sz="4" w:space="0" w:color="00000A"/>
              <w:bottom w:val="single" w:sz="6" w:space="0" w:color="00000A"/>
              <w:right w:val="single" w:sz="4" w:space="0" w:color="00000A"/>
            </w:tcBorders>
          </w:tcPr>
          <w:p w14:paraId="19A34E46"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UF4: Übertragung und Vernetzung</w:t>
            </w:r>
          </w:p>
          <w:p w14:paraId="28FE979E" w14:textId="77777777" w:rsidR="00E952F6" w:rsidRPr="00ED0C54" w:rsidRDefault="00E952F6" w:rsidP="00E952F6">
            <w:pPr>
              <w:pStyle w:val="Listenabsatz"/>
              <w:numPr>
                <w:ilvl w:val="0"/>
                <w:numId w:val="18"/>
              </w:numPr>
              <w:spacing w:after="0" w:line="240" w:lineRule="auto"/>
              <w:ind w:left="397" w:hanging="284"/>
              <w:jc w:val="left"/>
              <w:rPr>
                <w:rFonts w:cs="Arial"/>
              </w:rPr>
            </w:pPr>
            <w:r w:rsidRPr="00ED0C54">
              <w:rPr>
                <w:rFonts w:cs="Arial"/>
              </w:rPr>
              <w:t>Mechanismus der Art</w:t>
            </w:r>
            <w:r>
              <w:rPr>
                <w:rFonts w:cs="Arial"/>
              </w:rPr>
              <w:t>-</w:t>
            </w:r>
            <w:r w:rsidRPr="00ED0C54">
              <w:rPr>
                <w:rFonts w:cs="Arial"/>
              </w:rPr>
              <w:t xml:space="preserve">umwandlung </w:t>
            </w:r>
          </w:p>
          <w:p w14:paraId="4A0B471D"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E2: Wahrnehmung und Beobac</w:t>
            </w:r>
            <w:r>
              <w:rPr>
                <w:rFonts w:cs="Arial"/>
              </w:rPr>
              <w:t>h</w:t>
            </w:r>
            <w:r>
              <w:rPr>
                <w:rFonts w:cs="Arial"/>
              </w:rPr>
              <w:t>tung</w:t>
            </w:r>
          </w:p>
          <w:p w14:paraId="2DB3FEA6"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Veränderungen wahrnehmen</w:t>
            </w:r>
          </w:p>
          <w:p w14:paraId="6D3CFB59" w14:textId="77777777" w:rsidR="00E952F6" w:rsidRPr="00A760B8"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 xml:space="preserve">E6 </w:t>
            </w:r>
            <w:r w:rsidRPr="00A760B8">
              <w:rPr>
                <w:rFonts w:cs="Arial"/>
              </w:rPr>
              <w:t>Modell und Realität</w:t>
            </w:r>
          </w:p>
          <w:p w14:paraId="57836564" w14:textId="77777777" w:rsidR="00E952F6" w:rsidRPr="007B1119" w:rsidRDefault="00E952F6" w:rsidP="00E952F6">
            <w:pPr>
              <w:pStyle w:val="Listenabsatz"/>
              <w:numPr>
                <w:ilvl w:val="0"/>
                <w:numId w:val="18"/>
              </w:numPr>
              <w:spacing w:after="0" w:line="240" w:lineRule="auto"/>
              <w:ind w:left="397" w:hanging="284"/>
              <w:jc w:val="left"/>
              <w:rPr>
                <w:rFonts w:cs="Arial"/>
              </w:rPr>
            </w:pPr>
            <w:r>
              <w:rPr>
                <w:rFonts w:cs="Arial"/>
              </w:rPr>
              <w:t>Modellvorstellung (Züchtung) zur Erklärung anwenden</w:t>
            </w:r>
          </w:p>
        </w:tc>
        <w:tc>
          <w:tcPr>
            <w:tcW w:w="1227" w:type="pct"/>
            <w:tcBorders>
              <w:top w:val="single" w:sz="6" w:space="0" w:color="00000A"/>
              <w:left w:val="single" w:sz="4" w:space="0" w:color="00000A"/>
              <w:bottom w:val="single" w:sz="6" w:space="0" w:color="00000A"/>
              <w:right w:val="single" w:sz="4" w:space="0" w:color="00000A"/>
            </w:tcBorders>
          </w:tcPr>
          <w:p w14:paraId="66D58212" w14:textId="77777777" w:rsidR="00E952F6" w:rsidRPr="003C6808" w:rsidRDefault="00E952F6" w:rsidP="00D71A16">
            <w:pPr>
              <w:spacing w:before="120" w:after="60" w:line="240" w:lineRule="auto"/>
              <w:rPr>
                <w:rFonts w:eastAsia="Times New Roman" w:cs="Arial"/>
                <w:i/>
                <w:lang w:eastAsia="de-DE"/>
              </w:rPr>
            </w:pPr>
            <w:r w:rsidRPr="00240105">
              <w:rPr>
                <w:rFonts w:eastAsia="Times New Roman" w:cs="Arial"/>
                <w:lang w:eastAsia="de-DE"/>
              </w:rPr>
              <w:t>…</w:t>
            </w:r>
            <w:r w:rsidRPr="00240105">
              <w:rPr>
                <w:rFonts w:eastAsia="Times New Roman" w:cs="Arial"/>
                <w:i/>
                <w:lang w:eastAsia="de-DE"/>
              </w:rPr>
              <w:t>zur Schwerpunktsetzung</w:t>
            </w:r>
            <w:r>
              <w:rPr>
                <w:rFonts w:eastAsia="Times New Roman" w:cs="Arial"/>
                <w:i/>
                <w:lang w:eastAsia="de-DE"/>
              </w:rPr>
              <w:br/>
            </w:r>
            <w:r w:rsidRPr="006509FA">
              <w:rPr>
                <w:rFonts w:eastAsia="Times New Roman" w:cs="Arial"/>
                <w:lang w:eastAsia="de-DE"/>
              </w:rPr>
              <w:t>Fokussierung auf gegenwärtig b</w:t>
            </w:r>
            <w:r w:rsidRPr="006509FA">
              <w:rPr>
                <w:rFonts w:eastAsia="Times New Roman" w:cs="Arial"/>
                <w:lang w:eastAsia="de-DE"/>
              </w:rPr>
              <w:t>e</w:t>
            </w:r>
            <w:r w:rsidRPr="006509FA">
              <w:rPr>
                <w:rFonts w:eastAsia="Times New Roman" w:cs="Arial"/>
                <w:lang w:eastAsia="de-DE"/>
              </w:rPr>
              <w:t>obachtbare evolutive Prozesse</w:t>
            </w:r>
            <w:r>
              <w:rPr>
                <w:rFonts w:eastAsia="Times New Roman" w:cs="Arial"/>
                <w:lang w:eastAsia="de-DE"/>
              </w:rPr>
              <w:t xml:space="preserve"> der Artumwan</w:t>
            </w:r>
            <w:r w:rsidRPr="006509FA">
              <w:rPr>
                <w:rFonts w:eastAsia="Times New Roman" w:cs="Arial"/>
                <w:lang w:eastAsia="de-DE"/>
              </w:rPr>
              <w:t>dlung</w:t>
            </w:r>
          </w:p>
          <w:p w14:paraId="27EBD717" w14:textId="77777777" w:rsidR="00E952F6" w:rsidRDefault="00E952F6" w:rsidP="00D71A16">
            <w:pPr>
              <w:spacing w:before="240" w:after="60"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1DA74C13"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5.3 Nutztiere, Züchtung  </w:t>
            </w:r>
          </w:p>
          <w:p w14:paraId="361E29A7"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9.1 Angepasstheiten</w:t>
            </w:r>
          </w:p>
          <w:p w14:paraId="3E30C0B6" w14:textId="77777777" w:rsidR="00E952F6" w:rsidRPr="00C7037D" w:rsidRDefault="00E952F6" w:rsidP="00D71A16">
            <w:pPr>
              <w:spacing w:before="60" w:after="60" w:line="240" w:lineRule="auto"/>
              <w:rPr>
                <w:rFonts w:eastAsia="Times New Roman" w:cs="Arial"/>
                <w:lang w:eastAsia="de-DE"/>
              </w:rPr>
            </w:pPr>
            <w:r>
              <w:rPr>
                <w:rFonts w:eastAsia="Times New Roman" w:cs="Arial"/>
                <w:lang w:eastAsia="de-DE"/>
              </w:rPr>
              <w:sym w:font="Symbol" w:char="F0AE"/>
            </w:r>
            <w:r>
              <w:rPr>
                <w:rFonts w:eastAsia="Times New Roman" w:cs="Arial"/>
                <w:lang w:eastAsia="de-DE"/>
              </w:rPr>
              <w:t xml:space="preserve"> UV 10.4/10.5 Genetik</w:t>
            </w:r>
          </w:p>
        </w:tc>
      </w:tr>
      <w:tr w:rsidR="00E952F6" w14:paraId="77AC66CA"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005420F2" w14:textId="77777777" w:rsidR="00E952F6" w:rsidRPr="0066291E" w:rsidRDefault="00E952F6" w:rsidP="00D71A16">
            <w:pPr>
              <w:spacing w:before="120" w:line="240" w:lineRule="auto"/>
              <w:rPr>
                <w:rFonts w:eastAsia="Times New Roman" w:cs="Arial"/>
                <w:b/>
                <w:lang w:eastAsia="de-DE"/>
              </w:rPr>
            </w:pPr>
            <w:r>
              <w:rPr>
                <w:rFonts w:eastAsia="Times New Roman" w:cs="Arial"/>
                <w:b/>
                <w:lang w:eastAsia="de-DE"/>
              </w:rPr>
              <w:t>UV 7</w:t>
            </w:r>
            <w:r w:rsidRPr="006509FA">
              <w:rPr>
                <w:rFonts w:eastAsia="Times New Roman" w:cs="Arial"/>
                <w:b/>
                <w:lang w:eastAsia="de-DE"/>
              </w:rPr>
              <w:t xml:space="preserve">.5: </w:t>
            </w:r>
            <w:r w:rsidRPr="006509FA">
              <w:rPr>
                <w:rFonts w:eastAsia="Times New Roman" w:cs="Arial"/>
                <w:b/>
                <w:lang w:eastAsia="de-DE"/>
              </w:rPr>
              <w:br/>
              <w:t>Der Stammbaum des Lebens</w:t>
            </w:r>
          </w:p>
          <w:p w14:paraId="36809A3D" w14:textId="77777777" w:rsidR="00E952F6" w:rsidRDefault="00E952F6" w:rsidP="00D71A16">
            <w:pPr>
              <w:spacing w:before="180" w:line="240" w:lineRule="auto"/>
              <w:rPr>
                <w:rFonts w:eastAsia="Times New Roman" w:cs="Arial"/>
                <w:lang w:eastAsia="de-DE"/>
              </w:rPr>
            </w:pPr>
            <w:r w:rsidRPr="0066291E">
              <w:rPr>
                <w:rFonts w:eastAsia="Times New Roman" w:cs="Arial"/>
                <w:i/>
                <w:lang w:eastAsia="de-DE"/>
              </w:rPr>
              <w:t>Wie hat sich das Leben auf der Erde entwickelt</w:t>
            </w:r>
            <w:r>
              <w:rPr>
                <w:rFonts w:eastAsia="Times New Roman" w:cs="Arial"/>
                <w:lang w:eastAsia="de-DE"/>
              </w:rPr>
              <w:t>?</w:t>
            </w:r>
          </w:p>
          <w:p w14:paraId="7EA9E415" w14:textId="77777777" w:rsidR="00E952F6" w:rsidRDefault="00E952F6" w:rsidP="00D71A16">
            <w:pPr>
              <w:spacing w:beforeLines="60" w:before="144" w:afterLines="60" w:after="144" w:line="240" w:lineRule="auto"/>
              <w:jc w:val="right"/>
              <w:rPr>
                <w:rFonts w:eastAsia="Times New Roman" w:cs="Arial"/>
                <w:lang w:eastAsia="de-DE"/>
              </w:rPr>
            </w:pPr>
          </w:p>
          <w:p w14:paraId="56A0049F" w14:textId="77777777" w:rsidR="00E952F6" w:rsidRDefault="00E952F6" w:rsidP="00D71A16">
            <w:pPr>
              <w:spacing w:beforeLines="60" w:before="144" w:afterLines="60" w:after="144" w:line="240" w:lineRule="auto"/>
              <w:rPr>
                <w:rFonts w:eastAsia="Times New Roman" w:cs="Arial"/>
                <w:lang w:eastAsia="de-DE"/>
              </w:rPr>
            </w:pPr>
          </w:p>
          <w:p w14:paraId="53DE1F80" w14:textId="77777777" w:rsidR="00E952F6" w:rsidRDefault="00E952F6" w:rsidP="00D71A16">
            <w:pPr>
              <w:spacing w:beforeLines="60" w:before="144" w:afterLines="60" w:after="144" w:line="240" w:lineRule="auto"/>
              <w:jc w:val="center"/>
              <w:rPr>
                <w:rFonts w:eastAsia="Times New Roman" w:cs="Arial"/>
                <w:lang w:eastAsia="de-DE"/>
              </w:rPr>
            </w:pPr>
          </w:p>
          <w:p w14:paraId="0B6B663E" w14:textId="77777777" w:rsidR="00E952F6" w:rsidRDefault="00E952F6" w:rsidP="00D71A16">
            <w:pPr>
              <w:spacing w:beforeLines="60" w:before="144" w:afterLines="60" w:after="144" w:line="240" w:lineRule="auto"/>
              <w:jc w:val="right"/>
              <w:rPr>
                <w:rFonts w:eastAsia="Times New Roman" w:cs="Arial"/>
                <w:b/>
                <w:lang w:eastAsia="de-DE"/>
              </w:rPr>
            </w:pPr>
            <w:r>
              <w:rPr>
                <w:rFonts w:eastAsia="Times New Roman" w:cs="Arial"/>
                <w:lang w:eastAsia="de-DE"/>
              </w:rPr>
              <w:t>ca. 6 Ustd.</w:t>
            </w:r>
          </w:p>
        </w:tc>
        <w:tc>
          <w:tcPr>
            <w:tcW w:w="1181" w:type="pct"/>
            <w:tcBorders>
              <w:top w:val="single" w:sz="6" w:space="0" w:color="00000A"/>
              <w:left w:val="single" w:sz="4" w:space="0" w:color="00000A"/>
              <w:bottom w:val="single" w:sz="6" w:space="0" w:color="00000A"/>
              <w:right w:val="single" w:sz="4" w:space="0" w:color="00000A"/>
            </w:tcBorders>
          </w:tcPr>
          <w:p w14:paraId="323E0BDA" w14:textId="77777777" w:rsidR="00E952F6" w:rsidRPr="0066291E" w:rsidRDefault="00E952F6" w:rsidP="00D71A16">
            <w:pPr>
              <w:spacing w:before="120" w:line="240" w:lineRule="auto"/>
              <w:rPr>
                <w:rFonts w:cs="Arial"/>
                <w:b/>
              </w:rPr>
            </w:pPr>
            <w:r>
              <w:rPr>
                <w:rFonts w:cs="Arial"/>
                <w:b/>
              </w:rPr>
              <w:t xml:space="preserve">IF 5: </w:t>
            </w:r>
            <w:r>
              <w:rPr>
                <w:rFonts w:cs="Arial"/>
                <w:b/>
              </w:rPr>
              <w:br/>
            </w:r>
            <w:r w:rsidRPr="0066291E">
              <w:rPr>
                <w:rFonts w:cs="Arial"/>
                <w:b/>
              </w:rPr>
              <w:t>Evolution</w:t>
            </w:r>
          </w:p>
          <w:p w14:paraId="11596DEF" w14:textId="77777777" w:rsidR="00E952F6" w:rsidRPr="00A8628D" w:rsidRDefault="00E952F6" w:rsidP="00D71A16">
            <w:pPr>
              <w:spacing w:before="240" w:after="60" w:line="240" w:lineRule="auto"/>
              <w:rPr>
                <w:rFonts w:cs="Arial"/>
              </w:rPr>
            </w:pPr>
            <w:r w:rsidRPr="00A8628D">
              <w:rPr>
                <w:rFonts w:cs="Arial"/>
              </w:rPr>
              <w:t>Entwicklung des Lebens auf der Erde</w:t>
            </w:r>
          </w:p>
          <w:p w14:paraId="2EDB2518" w14:textId="77777777" w:rsidR="00E952F6" w:rsidRDefault="00E952F6" w:rsidP="00E952F6">
            <w:pPr>
              <w:pStyle w:val="Listenabsatz"/>
              <w:numPr>
                <w:ilvl w:val="0"/>
                <w:numId w:val="17"/>
              </w:numPr>
              <w:spacing w:after="0" w:line="240" w:lineRule="auto"/>
              <w:ind w:left="215" w:hanging="215"/>
              <w:jc w:val="left"/>
            </w:pPr>
            <w:r>
              <w:t>zeitliche Dimension der Er</w:t>
            </w:r>
            <w:r>
              <w:t>d</w:t>
            </w:r>
            <w:r>
              <w:t>zeitalter</w:t>
            </w:r>
          </w:p>
          <w:p w14:paraId="282AD732" w14:textId="77777777" w:rsidR="00E952F6" w:rsidRDefault="00E952F6" w:rsidP="00E952F6">
            <w:pPr>
              <w:pStyle w:val="Listenabsatz"/>
              <w:numPr>
                <w:ilvl w:val="0"/>
                <w:numId w:val="17"/>
              </w:numPr>
              <w:spacing w:after="0" w:line="240" w:lineRule="auto"/>
              <w:ind w:left="215" w:hanging="215"/>
              <w:jc w:val="left"/>
            </w:pPr>
            <w:r>
              <w:t xml:space="preserve">Leitfossilien </w:t>
            </w:r>
          </w:p>
          <w:p w14:paraId="0E8E6BF7" w14:textId="77777777" w:rsidR="00E952F6" w:rsidRDefault="00E952F6" w:rsidP="00E952F6">
            <w:pPr>
              <w:pStyle w:val="Listenabsatz"/>
              <w:numPr>
                <w:ilvl w:val="0"/>
                <w:numId w:val="17"/>
              </w:numPr>
              <w:spacing w:after="0" w:line="240" w:lineRule="auto"/>
              <w:ind w:left="215" w:hanging="215"/>
              <w:jc w:val="left"/>
            </w:pPr>
            <w:r>
              <w:t>natürliches System der L</w:t>
            </w:r>
            <w:r>
              <w:t>e</w:t>
            </w:r>
            <w:r>
              <w:t>bewesen</w:t>
            </w:r>
          </w:p>
          <w:p w14:paraId="08D08B32" w14:textId="77777777" w:rsidR="00E952F6" w:rsidRDefault="00E952F6" w:rsidP="00E952F6">
            <w:pPr>
              <w:pStyle w:val="Listenabsatz"/>
              <w:numPr>
                <w:ilvl w:val="0"/>
                <w:numId w:val="17"/>
              </w:numPr>
              <w:spacing w:after="0" w:line="240" w:lineRule="auto"/>
              <w:ind w:left="215" w:hanging="215"/>
              <w:jc w:val="left"/>
            </w:pPr>
            <w:r>
              <w:t>Evolution der Landwirbeltiere</w:t>
            </w:r>
          </w:p>
          <w:p w14:paraId="4378B3F0" w14:textId="77777777" w:rsidR="00E952F6" w:rsidRDefault="00E952F6" w:rsidP="00D71A16">
            <w:pPr>
              <w:pStyle w:val="Listenabsatz"/>
              <w:numPr>
                <w:ilvl w:val="0"/>
                <w:numId w:val="0"/>
              </w:numPr>
              <w:spacing w:after="0" w:line="240" w:lineRule="auto"/>
              <w:ind w:left="215"/>
              <w:jc w:val="left"/>
              <w:rPr>
                <w:rFonts w:cs="Arial"/>
                <w:b/>
              </w:rPr>
            </w:pPr>
          </w:p>
          <w:p w14:paraId="089BCF90" w14:textId="77777777" w:rsidR="00E952F6" w:rsidRDefault="00E952F6" w:rsidP="00D71A16">
            <w:pPr>
              <w:pStyle w:val="Listenabsatz"/>
              <w:numPr>
                <w:ilvl w:val="0"/>
                <w:numId w:val="0"/>
              </w:numPr>
              <w:spacing w:after="0" w:line="240" w:lineRule="auto"/>
              <w:ind w:left="215"/>
              <w:jc w:val="left"/>
              <w:rPr>
                <w:rFonts w:cs="Arial"/>
                <w:b/>
              </w:rPr>
            </w:pPr>
          </w:p>
          <w:p w14:paraId="5C7684D4" w14:textId="77777777" w:rsidR="00E952F6" w:rsidRPr="00550458" w:rsidRDefault="00E952F6" w:rsidP="00D71A16">
            <w:pPr>
              <w:spacing w:line="240" w:lineRule="auto"/>
              <w:rPr>
                <w:rFonts w:cs="Arial"/>
                <w:b/>
              </w:rPr>
            </w:pPr>
          </w:p>
        </w:tc>
        <w:tc>
          <w:tcPr>
            <w:tcW w:w="1342" w:type="pct"/>
            <w:tcBorders>
              <w:top w:val="single" w:sz="6" w:space="0" w:color="00000A"/>
              <w:left w:val="single" w:sz="4" w:space="0" w:color="00000A"/>
              <w:bottom w:val="single" w:sz="6" w:space="0" w:color="00000A"/>
              <w:right w:val="single" w:sz="4" w:space="0" w:color="00000A"/>
            </w:tcBorders>
          </w:tcPr>
          <w:p w14:paraId="49D297BA"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 xml:space="preserve">E2 Wahrnehmung und </w:t>
            </w:r>
            <w:r>
              <w:rPr>
                <w:rFonts w:cs="Arial"/>
              </w:rPr>
              <w:br/>
              <w:t>Beobachtung</w:t>
            </w:r>
          </w:p>
          <w:p w14:paraId="2F1384D3"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Veränderungen wahrnehmen</w:t>
            </w:r>
          </w:p>
          <w:p w14:paraId="1ADB6CB8" w14:textId="77777777" w:rsidR="00E952F6" w:rsidRDefault="00E952F6" w:rsidP="00E952F6">
            <w:pPr>
              <w:pStyle w:val="Listenabsatz"/>
              <w:spacing w:before="120" w:after="0" w:line="240" w:lineRule="auto"/>
              <w:ind w:left="0"/>
              <w:jc w:val="left"/>
              <w:rPr>
                <w:rFonts w:cs="Arial"/>
              </w:rPr>
            </w:pPr>
          </w:p>
          <w:p w14:paraId="6EE68F0E"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E5: Auswertung und Schlussfolg</w:t>
            </w:r>
            <w:r>
              <w:rPr>
                <w:rFonts w:cs="Arial"/>
              </w:rPr>
              <w:t>e</w:t>
            </w:r>
            <w:r>
              <w:rPr>
                <w:rFonts w:cs="Arial"/>
              </w:rPr>
              <w:t>rung</w:t>
            </w:r>
          </w:p>
          <w:p w14:paraId="1E0AFF7A" w14:textId="77777777" w:rsidR="00E952F6" w:rsidRDefault="00E952F6" w:rsidP="00E952F6">
            <w:pPr>
              <w:pStyle w:val="Listenabsatz"/>
              <w:spacing w:before="120" w:after="0" w:line="240" w:lineRule="auto"/>
              <w:ind w:left="0"/>
              <w:jc w:val="left"/>
              <w:rPr>
                <w:rFonts w:cs="Arial"/>
              </w:rPr>
            </w:pPr>
          </w:p>
          <w:p w14:paraId="26F7BAAC" w14:textId="77777777" w:rsidR="00E952F6" w:rsidRPr="00F924E6" w:rsidRDefault="00E952F6" w:rsidP="00D71A16">
            <w:pPr>
              <w:pStyle w:val="Listenabsatz"/>
              <w:numPr>
                <w:ilvl w:val="0"/>
                <w:numId w:val="0"/>
              </w:numPr>
              <w:spacing w:before="120" w:after="0" w:line="240" w:lineRule="auto"/>
              <w:ind w:left="720"/>
              <w:jc w:val="left"/>
            </w:pPr>
          </w:p>
          <w:p w14:paraId="08C119AD" w14:textId="77777777" w:rsidR="00E952F6" w:rsidRDefault="00E952F6" w:rsidP="00D71A16">
            <w:pPr>
              <w:pStyle w:val="Listenabsatz"/>
              <w:numPr>
                <w:ilvl w:val="0"/>
                <w:numId w:val="0"/>
              </w:numPr>
              <w:spacing w:before="120" w:after="0" w:line="240" w:lineRule="auto"/>
              <w:jc w:val="left"/>
              <w:rPr>
                <w:rFonts w:cs="Arial"/>
              </w:rPr>
            </w:pPr>
            <w:r>
              <w:rPr>
                <w:rFonts w:cs="Arial"/>
              </w:rPr>
              <w:t>K4: Argumentation</w:t>
            </w:r>
          </w:p>
          <w:p w14:paraId="7302B65F" w14:textId="77777777" w:rsidR="00E952F6" w:rsidRPr="00CF736A" w:rsidRDefault="00E952F6" w:rsidP="00E952F6">
            <w:pPr>
              <w:pStyle w:val="Listenabsatz"/>
              <w:numPr>
                <w:ilvl w:val="0"/>
                <w:numId w:val="18"/>
              </w:numPr>
              <w:spacing w:after="0" w:line="240" w:lineRule="auto"/>
              <w:ind w:left="397" w:hanging="284"/>
              <w:jc w:val="left"/>
            </w:pPr>
            <w:r>
              <w:rPr>
                <w:rFonts w:cs="Arial"/>
              </w:rPr>
              <w:t>naturwissenschaftliche Den</w:t>
            </w:r>
            <w:r>
              <w:rPr>
                <w:rFonts w:cs="Arial"/>
              </w:rPr>
              <w:t>k</w:t>
            </w:r>
            <w:r>
              <w:rPr>
                <w:rFonts w:cs="Arial"/>
              </w:rPr>
              <w:t>weise</w:t>
            </w:r>
          </w:p>
        </w:tc>
        <w:tc>
          <w:tcPr>
            <w:tcW w:w="1227" w:type="pct"/>
            <w:tcBorders>
              <w:top w:val="single" w:sz="6" w:space="0" w:color="00000A"/>
              <w:left w:val="single" w:sz="4" w:space="0" w:color="00000A"/>
              <w:bottom w:val="single" w:sz="6" w:space="0" w:color="00000A"/>
              <w:right w:val="single" w:sz="4" w:space="0" w:color="00000A"/>
            </w:tcBorders>
          </w:tcPr>
          <w:p w14:paraId="4A1B4103" w14:textId="77777777" w:rsidR="00E952F6" w:rsidRDefault="00E952F6" w:rsidP="00D71A16">
            <w:pPr>
              <w:spacing w:before="120" w:after="60" w:line="240" w:lineRule="auto"/>
              <w:rPr>
                <w:rFonts w:eastAsia="Times New Roman" w:cs="Arial"/>
                <w:i/>
                <w:lang w:eastAsia="de-DE"/>
              </w:rPr>
            </w:pPr>
            <w:r>
              <w:rPr>
                <w:rFonts w:eastAsia="Times New Roman" w:cs="Arial"/>
                <w:i/>
                <w:lang w:eastAsia="de-DE"/>
              </w:rPr>
              <w:t>… zur Schwerpunktsetzung</w:t>
            </w:r>
          </w:p>
          <w:p w14:paraId="1299FC84" w14:textId="77777777" w:rsidR="00E952F6" w:rsidRPr="00CC727F" w:rsidRDefault="00E952F6" w:rsidP="00D71A16">
            <w:pPr>
              <w:spacing w:before="120" w:after="60" w:line="240" w:lineRule="auto"/>
              <w:rPr>
                <w:rFonts w:eastAsia="Times New Roman" w:cs="Arial"/>
                <w:lang w:eastAsia="de-DE"/>
              </w:rPr>
            </w:pPr>
            <w:r>
              <w:rPr>
                <w:rFonts w:eastAsia="Times New Roman" w:cs="Arial"/>
                <w:lang w:eastAsia="de-DE"/>
              </w:rPr>
              <w:t>Rekonstruktion von Stammbau</w:t>
            </w:r>
            <w:r>
              <w:rPr>
                <w:rFonts w:eastAsia="Times New Roman" w:cs="Arial"/>
                <w:lang w:eastAsia="de-DE"/>
              </w:rPr>
              <w:t>m</w:t>
            </w:r>
            <w:r>
              <w:rPr>
                <w:rFonts w:eastAsia="Times New Roman" w:cs="Arial"/>
                <w:lang w:eastAsia="de-DE"/>
              </w:rPr>
              <w:t>hypothesen</w:t>
            </w:r>
          </w:p>
          <w:p w14:paraId="38790110" w14:textId="77777777" w:rsidR="00E952F6" w:rsidRDefault="00E952F6" w:rsidP="00D71A16">
            <w:pPr>
              <w:spacing w:before="240" w:after="60" w:line="240" w:lineRule="auto"/>
              <w:rPr>
                <w:rFonts w:eastAsia="Times New Roman" w:cs="Arial"/>
                <w:i/>
                <w:lang w:eastAsia="de-DE"/>
              </w:rPr>
            </w:pPr>
            <w:r w:rsidRPr="006B571F">
              <w:rPr>
                <w:rFonts w:eastAsia="Times New Roman" w:cs="Arial"/>
                <w:i/>
                <w:lang w:eastAsia="de-DE"/>
              </w:rPr>
              <w:t>…</w:t>
            </w:r>
            <w:r w:rsidRPr="00B1609B">
              <w:rPr>
                <w:rFonts w:eastAsia="Times New Roman" w:cs="Arial"/>
                <w:i/>
                <w:lang w:eastAsia="de-DE"/>
              </w:rPr>
              <w:t>zur Vernetzung</w:t>
            </w:r>
          </w:p>
          <w:p w14:paraId="152A83A1" w14:textId="77777777" w:rsidR="00E952F6" w:rsidRDefault="00E952F6" w:rsidP="00D71A16">
            <w:pPr>
              <w:spacing w:before="60" w:after="60" w:line="240" w:lineRule="auto"/>
              <w:ind w:left="284" w:hanging="284"/>
              <w:rPr>
                <w:rFonts w:eastAsia="Times New Roman" w:cs="Arial"/>
                <w:i/>
                <w:lang w:eastAsia="de-DE"/>
              </w:rPr>
            </w:pPr>
            <w:r>
              <w:rPr>
                <w:rFonts w:eastAsia="Times New Roman" w:cs="Arial"/>
                <w:lang w:eastAsia="de-DE"/>
              </w:rPr>
              <w:sym w:font="Symbol" w:char="F0AC"/>
            </w:r>
            <w:r>
              <w:rPr>
                <w:rFonts w:eastAsia="Times New Roman" w:cs="Arial"/>
                <w:lang w:eastAsia="de-DE"/>
              </w:rPr>
              <w:t xml:space="preserve"> UV 5.2, UV 7.3: Wirbeltiere in meiner Umgebung</w:t>
            </w:r>
          </w:p>
          <w:p w14:paraId="1B086F8A" w14:textId="77777777" w:rsidR="00E952F6" w:rsidRDefault="00E952F6" w:rsidP="00D71A16">
            <w:pPr>
              <w:spacing w:before="240" w:after="60" w:line="240" w:lineRule="auto"/>
              <w:rPr>
                <w:rFonts w:eastAsia="Times New Roman" w:cs="Arial"/>
                <w:i/>
                <w:lang w:eastAsia="de-DE"/>
              </w:rPr>
            </w:pPr>
            <w:r>
              <w:rPr>
                <w:rFonts w:eastAsia="Times New Roman" w:cs="Arial"/>
                <w:i/>
                <w:lang w:eastAsia="de-DE"/>
              </w:rPr>
              <w:t>...</w:t>
            </w:r>
            <w:r w:rsidRPr="00B1609B">
              <w:rPr>
                <w:rFonts w:eastAsia="Times New Roman" w:cs="Arial"/>
                <w:i/>
                <w:lang w:eastAsia="de-DE"/>
              </w:rPr>
              <w:t>zu Synergien</w:t>
            </w:r>
          </w:p>
          <w:p w14:paraId="2DABAF84" w14:textId="77777777" w:rsidR="00E952F6" w:rsidRPr="00875581" w:rsidRDefault="00E952F6" w:rsidP="00D71A16">
            <w:pPr>
              <w:spacing w:before="60" w:after="60" w:line="240" w:lineRule="auto"/>
              <w:rPr>
                <w:rFonts w:eastAsia="Times New Roman" w:cs="Arial"/>
                <w:lang w:eastAsia="de-DE"/>
              </w:rPr>
            </w:pPr>
            <w:r>
              <w:rPr>
                <w:rFonts w:eastAsia="Times New Roman" w:cs="Arial"/>
                <w:lang w:eastAsia="de-DE"/>
              </w:rPr>
              <w:sym w:font="Wingdings 3" w:char="F06E"/>
            </w:r>
            <w:r>
              <w:rPr>
                <w:rFonts w:eastAsia="Times New Roman" w:cs="Arial"/>
                <w:lang w:eastAsia="de-DE"/>
              </w:rPr>
              <w:t xml:space="preserve"> </w:t>
            </w:r>
            <w:r w:rsidRPr="00875581">
              <w:rPr>
                <w:rFonts w:eastAsia="Times New Roman" w:cs="Arial"/>
                <w:lang w:eastAsia="de-DE"/>
              </w:rPr>
              <w:t>Geschichte</w:t>
            </w:r>
          </w:p>
          <w:p w14:paraId="2E791F24" w14:textId="77777777" w:rsidR="00E952F6" w:rsidRPr="00240105" w:rsidRDefault="00E952F6" w:rsidP="00D71A16">
            <w:pPr>
              <w:spacing w:before="120" w:line="240" w:lineRule="auto"/>
              <w:rPr>
                <w:rFonts w:eastAsia="Times New Roman" w:cs="Arial"/>
                <w:lang w:eastAsia="de-DE"/>
              </w:rPr>
            </w:pPr>
          </w:p>
        </w:tc>
      </w:tr>
      <w:tr w:rsidR="00E952F6" w14:paraId="61B814B7" w14:textId="77777777" w:rsidTr="00D71A16">
        <w:trPr>
          <w:trHeight w:val="1750"/>
        </w:trPr>
        <w:tc>
          <w:tcPr>
            <w:tcW w:w="1250" w:type="pct"/>
            <w:tcBorders>
              <w:top w:val="single" w:sz="6" w:space="0" w:color="00000A"/>
              <w:left w:val="single" w:sz="4" w:space="0" w:color="00000A"/>
              <w:bottom w:val="single" w:sz="6" w:space="0" w:color="00000A"/>
              <w:right w:val="single" w:sz="4" w:space="0" w:color="00000A"/>
            </w:tcBorders>
          </w:tcPr>
          <w:p w14:paraId="2BF054DC" w14:textId="77777777" w:rsidR="00E952F6" w:rsidRPr="0066291E" w:rsidRDefault="00E952F6" w:rsidP="00D71A16">
            <w:pPr>
              <w:spacing w:before="120" w:line="240" w:lineRule="auto"/>
              <w:rPr>
                <w:rFonts w:eastAsia="Times New Roman" w:cs="Arial"/>
                <w:b/>
                <w:lang w:eastAsia="de-DE"/>
              </w:rPr>
            </w:pPr>
            <w:r>
              <w:rPr>
                <w:rFonts w:eastAsia="Times New Roman" w:cs="Arial"/>
                <w:b/>
                <w:lang w:eastAsia="de-DE"/>
              </w:rPr>
              <w:lastRenderedPageBreak/>
              <w:t xml:space="preserve">UV 7.6: </w:t>
            </w:r>
            <w:r>
              <w:rPr>
                <w:rFonts w:eastAsia="Times New Roman" w:cs="Arial"/>
                <w:b/>
                <w:lang w:eastAsia="de-DE"/>
              </w:rPr>
              <w:br/>
              <w:t>Evolution des Menschen</w:t>
            </w:r>
          </w:p>
          <w:p w14:paraId="3DF450F7" w14:textId="77777777" w:rsidR="00E952F6" w:rsidRDefault="00E952F6" w:rsidP="00D71A16">
            <w:pPr>
              <w:spacing w:before="180" w:line="240" w:lineRule="auto"/>
              <w:rPr>
                <w:rFonts w:eastAsia="Times New Roman" w:cs="Arial"/>
                <w:i/>
                <w:lang w:eastAsia="de-DE"/>
              </w:rPr>
            </w:pPr>
            <w:r>
              <w:rPr>
                <w:rFonts w:eastAsia="Times New Roman" w:cs="Arial"/>
                <w:i/>
                <w:lang w:eastAsia="de-DE"/>
              </w:rPr>
              <w:t xml:space="preserve">Wie entstand im Laufe der </w:t>
            </w:r>
            <w:r>
              <w:rPr>
                <w:rFonts w:eastAsia="Times New Roman" w:cs="Arial"/>
                <w:i/>
                <w:lang w:eastAsia="de-DE"/>
              </w:rPr>
              <w:br/>
              <w:t>Evo</w:t>
            </w:r>
            <w:r>
              <w:rPr>
                <w:rFonts w:eastAsia="Times New Roman" w:cs="Arial"/>
                <w:i/>
                <w:lang w:eastAsia="de-DE"/>
              </w:rPr>
              <w:softHyphen/>
              <w:t>lution der heutige Mensch?</w:t>
            </w:r>
          </w:p>
          <w:p w14:paraId="60D2F3C9" w14:textId="77777777" w:rsidR="00E952F6" w:rsidRDefault="00E952F6" w:rsidP="00D71A16">
            <w:pPr>
              <w:spacing w:beforeLines="60" w:before="144" w:afterLines="60" w:after="144" w:line="240" w:lineRule="auto"/>
              <w:rPr>
                <w:rFonts w:eastAsia="Times New Roman" w:cs="Arial"/>
                <w:i/>
                <w:lang w:eastAsia="de-DE"/>
              </w:rPr>
            </w:pPr>
          </w:p>
          <w:p w14:paraId="17DF60FB" w14:textId="77777777" w:rsidR="00E952F6" w:rsidRDefault="00E952F6" w:rsidP="00D71A16">
            <w:pPr>
              <w:spacing w:beforeLines="60" w:before="144" w:afterLines="60" w:after="144" w:line="240" w:lineRule="auto"/>
              <w:rPr>
                <w:rFonts w:eastAsia="Times New Roman" w:cs="Arial"/>
                <w:i/>
                <w:lang w:eastAsia="de-DE"/>
              </w:rPr>
            </w:pPr>
          </w:p>
          <w:p w14:paraId="6F98336E" w14:textId="77777777" w:rsidR="00E952F6" w:rsidRDefault="00E952F6" w:rsidP="00D71A16">
            <w:pPr>
              <w:spacing w:beforeLines="60" w:before="144" w:afterLines="60" w:after="144" w:line="240" w:lineRule="auto"/>
              <w:rPr>
                <w:rFonts w:eastAsia="Times New Roman" w:cs="Arial"/>
                <w:i/>
                <w:lang w:eastAsia="de-DE"/>
              </w:rPr>
            </w:pPr>
            <w:r w:rsidRPr="00903AD8">
              <w:rPr>
                <w:rFonts w:eastAsia="Times New Roman" w:cs="Arial"/>
                <w:i/>
                <w:lang w:eastAsia="de-DE"/>
              </w:rPr>
              <w:t>Evolution – nur eine Theorie?</w:t>
            </w:r>
          </w:p>
          <w:p w14:paraId="3CF9F048" w14:textId="77777777" w:rsidR="00E952F6" w:rsidRDefault="00E952F6" w:rsidP="00D71A16">
            <w:pPr>
              <w:spacing w:beforeLines="60" w:before="144" w:afterLines="60" w:after="144" w:line="240" w:lineRule="auto"/>
              <w:rPr>
                <w:rFonts w:eastAsia="Times New Roman" w:cs="Arial"/>
                <w:i/>
                <w:lang w:eastAsia="de-DE"/>
              </w:rPr>
            </w:pPr>
          </w:p>
          <w:p w14:paraId="5B83D498" w14:textId="77777777" w:rsidR="00E952F6" w:rsidRDefault="00E952F6" w:rsidP="00D71A16">
            <w:pPr>
              <w:spacing w:beforeLines="60" w:before="144" w:afterLines="60" w:after="144" w:line="240" w:lineRule="auto"/>
              <w:rPr>
                <w:rFonts w:eastAsia="Times New Roman" w:cs="Arial"/>
                <w:i/>
                <w:lang w:eastAsia="de-DE"/>
              </w:rPr>
            </w:pPr>
          </w:p>
          <w:p w14:paraId="6B7FAE46" w14:textId="77777777" w:rsidR="00E952F6" w:rsidRDefault="00E952F6" w:rsidP="00D71A16">
            <w:pPr>
              <w:spacing w:beforeLines="60" w:before="144" w:afterLines="60" w:after="144" w:line="240" w:lineRule="auto"/>
              <w:jc w:val="right"/>
              <w:rPr>
                <w:rFonts w:eastAsia="Times New Roman" w:cs="Arial"/>
                <w:b/>
                <w:lang w:eastAsia="de-DE"/>
              </w:rPr>
            </w:pPr>
            <w:r>
              <w:rPr>
                <w:rFonts w:eastAsia="Times New Roman" w:cs="Arial"/>
                <w:lang w:eastAsia="de-DE"/>
              </w:rPr>
              <w:t>ca. 6 Ustd.</w:t>
            </w:r>
          </w:p>
        </w:tc>
        <w:tc>
          <w:tcPr>
            <w:tcW w:w="1181" w:type="pct"/>
            <w:tcBorders>
              <w:top w:val="single" w:sz="6" w:space="0" w:color="00000A"/>
              <w:left w:val="single" w:sz="4" w:space="0" w:color="00000A"/>
              <w:bottom w:val="single" w:sz="6" w:space="0" w:color="00000A"/>
              <w:right w:val="single" w:sz="4" w:space="0" w:color="00000A"/>
            </w:tcBorders>
          </w:tcPr>
          <w:p w14:paraId="1C4D9237" w14:textId="77777777" w:rsidR="00E952F6" w:rsidRDefault="00E952F6" w:rsidP="00D71A16">
            <w:pPr>
              <w:spacing w:before="120" w:line="240" w:lineRule="auto"/>
              <w:rPr>
                <w:rFonts w:cs="Arial"/>
                <w:b/>
              </w:rPr>
            </w:pPr>
            <w:r>
              <w:rPr>
                <w:rFonts w:cs="Arial"/>
                <w:b/>
              </w:rPr>
              <w:t xml:space="preserve">IF 5: </w:t>
            </w:r>
            <w:r>
              <w:rPr>
                <w:rFonts w:cs="Arial"/>
                <w:b/>
              </w:rPr>
              <w:br/>
            </w:r>
            <w:r w:rsidRPr="0066291E">
              <w:rPr>
                <w:rFonts w:cs="Arial"/>
                <w:b/>
              </w:rPr>
              <w:t>Evolution</w:t>
            </w:r>
          </w:p>
          <w:p w14:paraId="66EF1947" w14:textId="77777777" w:rsidR="00E952F6" w:rsidRPr="006A27D6" w:rsidRDefault="00E952F6" w:rsidP="00D71A16">
            <w:pPr>
              <w:spacing w:before="240" w:after="60" w:line="240" w:lineRule="auto"/>
              <w:rPr>
                <w:rFonts w:cs="Arial"/>
              </w:rPr>
            </w:pPr>
            <w:r>
              <w:rPr>
                <w:rFonts w:cs="Arial"/>
              </w:rPr>
              <w:t>Evolution des Menschen</w:t>
            </w:r>
          </w:p>
          <w:p w14:paraId="7DA995B3" w14:textId="77777777" w:rsidR="00E952F6" w:rsidRPr="0066291E" w:rsidRDefault="00E952F6" w:rsidP="00E952F6">
            <w:pPr>
              <w:pStyle w:val="Listenabsatz"/>
              <w:numPr>
                <w:ilvl w:val="0"/>
                <w:numId w:val="17"/>
              </w:numPr>
              <w:spacing w:after="0" w:line="240" w:lineRule="auto"/>
              <w:ind w:left="215" w:hanging="215"/>
              <w:jc w:val="left"/>
              <w:rPr>
                <w:rFonts w:cs="Arial"/>
                <w:b/>
              </w:rPr>
            </w:pPr>
            <w:r>
              <w:t>Merkmalsänderungen im Ver</w:t>
            </w:r>
            <w:r>
              <w:softHyphen/>
              <w:t>lauf der Hominiden</w:t>
            </w:r>
            <w:r>
              <w:softHyphen/>
              <w:t>evolution</w:t>
            </w:r>
          </w:p>
        </w:tc>
        <w:tc>
          <w:tcPr>
            <w:tcW w:w="1342" w:type="pct"/>
            <w:tcBorders>
              <w:top w:val="single" w:sz="6" w:space="0" w:color="00000A"/>
              <w:left w:val="single" w:sz="4" w:space="0" w:color="00000A"/>
              <w:bottom w:val="single" w:sz="6" w:space="0" w:color="00000A"/>
              <w:right w:val="single" w:sz="4" w:space="0" w:color="00000A"/>
            </w:tcBorders>
          </w:tcPr>
          <w:p w14:paraId="6DE0FD38"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 xml:space="preserve">E2: Wahrnehmung und </w:t>
            </w:r>
            <w:r>
              <w:rPr>
                <w:rFonts w:cs="Arial"/>
              </w:rPr>
              <w:br/>
              <w:t>Beobachtung</w:t>
            </w:r>
          </w:p>
          <w:p w14:paraId="6B5F3DA9"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 xml:space="preserve">anatomische Veränderungen wahrnehmen </w:t>
            </w:r>
          </w:p>
          <w:p w14:paraId="3FCD6106"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E5: Auswertung und Schlussfolg</w:t>
            </w:r>
            <w:r>
              <w:rPr>
                <w:rFonts w:cs="Arial"/>
              </w:rPr>
              <w:t>e</w:t>
            </w:r>
            <w:r>
              <w:rPr>
                <w:rFonts w:cs="Arial"/>
              </w:rPr>
              <w:t>rung</w:t>
            </w:r>
          </w:p>
          <w:p w14:paraId="450FFAEC"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Pr>
                <w:rFonts w:cs="Arial"/>
              </w:rPr>
              <w:t xml:space="preserve">E7: Naturwissenschaftliches </w:t>
            </w:r>
            <w:r>
              <w:rPr>
                <w:rFonts w:cs="Arial"/>
              </w:rPr>
              <w:br/>
              <w:t>Denken und Arbeiten</w:t>
            </w:r>
          </w:p>
          <w:p w14:paraId="1119FE1D" w14:textId="77777777" w:rsidR="00E952F6" w:rsidRPr="00A8628D" w:rsidRDefault="00E952F6" w:rsidP="00E952F6">
            <w:pPr>
              <w:pStyle w:val="Listenabsatz"/>
              <w:numPr>
                <w:ilvl w:val="0"/>
                <w:numId w:val="18"/>
              </w:numPr>
              <w:spacing w:after="0" w:line="240" w:lineRule="auto"/>
              <w:ind w:left="397" w:hanging="284"/>
              <w:jc w:val="left"/>
              <w:rPr>
                <w:rFonts w:cs="Arial"/>
              </w:rPr>
            </w:pPr>
            <w:r>
              <w:rPr>
                <w:rFonts w:cs="Arial"/>
              </w:rPr>
              <w:t>Theoriebegriff</w:t>
            </w:r>
          </w:p>
          <w:p w14:paraId="2D3651DD"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p>
          <w:p w14:paraId="17EF4F06" w14:textId="77777777" w:rsidR="00E952F6" w:rsidRDefault="00E952F6" w:rsidP="00E952F6">
            <w:pPr>
              <w:pStyle w:val="Listenabsatz"/>
              <w:spacing w:before="120" w:after="0" w:line="240" w:lineRule="auto"/>
              <w:ind w:left="0"/>
              <w:jc w:val="left"/>
              <w:rPr>
                <w:rFonts w:cs="Arial"/>
              </w:rPr>
            </w:pPr>
          </w:p>
        </w:tc>
        <w:tc>
          <w:tcPr>
            <w:tcW w:w="1227" w:type="pct"/>
            <w:tcBorders>
              <w:top w:val="single" w:sz="6" w:space="0" w:color="00000A"/>
              <w:left w:val="single" w:sz="4" w:space="0" w:color="00000A"/>
              <w:bottom w:val="single" w:sz="6" w:space="0" w:color="00000A"/>
              <w:right w:val="single" w:sz="4" w:space="0" w:color="00000A"/>
            </w:tcBorders>
          </w:tcPr>
          <w:p w14:paraId="52B75472" w14:textId="77777777" w:rsidR="00E952F6" w:rsidRDefault="00E952F6" w:rsidP="00D71A16">
            <w:pPr>
              <w:spacing w:before="120" w:after="60" w:line="240" w:lineRule="auto"/>
              <w:rPr>
                <w:rFonts w:eastAsia="Times New Roman" w:cs="Arial"/>
                <w:i/>
                <w:lang w:eastAsia="de-DE"/>
              </w:rPr>
            </w:pPr>
            <w:r>
              <w:rPr>
                <w:rFonts w:eastAsia="Times New Roman" w:cs="Arial"/>
                <w:i/>
                <w:lang w:eastAsia="de-DE"/>
              </w:rPr>
              <w:t>...</w:t>
            </w:r>
            <w:r w:rsidRPr="00240105">
              <w:rPr>
                <w:rFonts w:eastAsia="Times New Roman" w:cs="Arial"/>
                <w:i/>
                <w:lang w:eastAsia="de-DE"/>
              </w:rPr>
              <w:t>zur Schwerpunktsetzung</w:t>
            </w:r>
          </w:p>
          <w:p w14:paraId="5E2F8D40" w14:textId="77777777" w:rsidR="00E952F6" w:rsidRDefault="00E952F6" w:rsidP="00D71A16">
            <w:pPr>
              <w:spacing w:before="60" w:after="60" w:line="240" w:lineRule="auto"/>
              <w:rPr>
                <w:rFonts w:eastAsia="Times New Roman" w:cs="Arial"/>
                <w:i/>
                <w:lang w:eastAsia="de-DE"/>
              </w:rPr>
            </w:pPr>
            <w:r>
              <w:rPr>
                <w:rFonts w:eastAsia="Times New Roman" w:cs="Arial"/>
                <w:lang w:eastAsia="de-DE"/>
              </w:rPr>
              <w:t xml:space="preserve">Fokussierung </w:t>
            </w:r>
            <w:r w:rsidRPr="00C94D2D">
              <w:rPr>
                <w:rFonts w:eastAsia="Times New Roman" w:cs="Arial"/>
                <w:lang w:eastAsia="de-DE"/>
              </w:rPr>
              <w:t xml:space="preserve">auf </w:t>
            </w:r>
            <w:r w:rsidRPr="0029630F">
              <w:rPr>
                <w:rFonts w:eastAsia="Times New Roman" w:cs="Arial"/>
                <w:i/>
                <w:lang w:eastAsia="de-DE"/>
              </w:rPr>
              <w:t>Australo</w:t>
            </w:r>
            <w:r w:rsidRPr="0029630F">
              <w:rPr>
                <w:rFonts w:eastAsia="Times New Roman" w:cs="Arial"/>
                <w:i/>
                <w:lang w:eastAsia="de-DE"/>
              </w:rPr>
              <w:softHyphen/>
              <w:t>pithecus</w:t>
            </w:r>
            <w:r w:rsidRPr="00C94D2D">
              <w:rPr>
                <w:rFonts w:eastAsia="Times New Roman" w:cs="Arial"/>
                <w:lang w:eastAsia="de-DE"/>
              </w:rPr>
              <w:t xml:space="preserve">, </w:t>
            </w:r>
            <w:r w:rsidRPr="0029630F">
              <w:rPr>
                <w:rFonts w:eastAsia="Times New Roman" w:cs="Arial"/>
                <w:i/>
                <w:lang w:eastAsia="de-DE"/>
              </w:rPr>
              <w:t>Homo erectus</w:t>
            </w:r>
            <w:r w:rsidRPr="00C94D2D">
              <w:rPr>
                <w:rFonts w:eastAsia="Times New Roman" w:cs="Arial"/>
                <w:lang w:eastAsia="de-DE"/>
              </w:rPr>
              <w:t xml:space="preserve"> und </w:t>
            </w:r>
            <w:r w:rsidRPr="0029630F">
              <w:rPr>
                <w:rFonts w:eastAsia="Times New Roman" w:cs="Arial"/>
                <w:i/>
                <w:lang w:eastAsia="de-DE"/>
              </w:rPr>
              <w:t>Homo sap</w:t>
            </w:r>
            <w:r w:rsidRPr="0029630F">
              <w:rPr>
                <w:rFonts w:eastAsia="Times New Roman" w:cs="Arial"/>
                <w:i/>
                <w:lang w:eastAsia="de-DE"/>
              </w:rPr>
              <w:t>i</w:t>
            </w:r>
            <w:r w:rsidRPr="0029630F">
              <w:rPr>
                <w:rFonts w:eastAsia="Times New Roman" w:cs="Arial"/>
                <w:i/>
                <w:lang w:eastAsia="de-DE"/>
              </w:rPr>
              <w:t>ens/Homo neander</w:t>
            </w:r>
            <w:r>
              <w:rPr>
                <w:rFonts w:eastAsia="Times New Roman" w:cs="Arial"/>
                <w:i/>
                <w:lang w:eastAsia="de-DE"/>
              </w:rPr>
              <w:t>-</w:t>
            </w:r>
            <w:r w:rsidRPr="0029630F">
              <w:rPr>
                <w:rFonts w:eastAsia="Times New Roman" w:cs="Arial"/>
                <w:i/>
                <w:lang w:eastAsia="de-DE"/>
              </w:rPr>
              <w:t>thalensis</w:t>
            </w:r>
          </w:p>
          <w:p w14:paraId="614AC968" w14:textId="77777777" w:rsidR="00E952F6" w:rsidRDefault="00E952F6" w:rsidP="00D71A16">
            <w:pPr>
              <w:spacing w:before="60" w:after="60" w:line="240" w:lineRule="auto"/>
              <w:rPr>
                <w:rFonts w:eastAsia="Times New Roman" w:cs="Arial"/>
                <w:i/>
                <w:lang w:eastAsia="de-DE"/>
              </w:rPr>
            </w:pPr>
            <w:r>
              <w:rPr>
                <w:rFonts w:eastAsia="Times New Roman" w:cs="Arial"/>
                <w:i/>
                <w:lang w:eastAsia="de-DE"/>
              </w:rPr>
              <w:br/>
              <w:t>...</w:t>
            </w:r>
            <w:r w:rsidRPr="00B1609B">
              <w:rPr>
                <w:rFonts w:eastAsia="Times New Roman" w:cs="Arial"/>
                <w:i/>
                <w:lang w:eastAsia="de-DE"/>
              </w:rPr>
              <w:t>zu Synergien</w:t>
            </w:r>
          </w:p>
          <w:p w14:paraId="0D1D8FF9" w14:textId="77777777" w:rsidR="00E952F6" w:rsidRDefault="00E952F6" w:rsidP="00D71A16">
            <w:pPr>
              <w:spacing w:line="240" w:lineRule="auto"/>
              <w:rPr>
                <w:rFonts w:eastAsia="Times New Roman" w:cs="Arial"/>
                <w:lang w:eastAsia="de-DE"/>
              </w:rPr>
            </w:pPr>
            <w:r>
              <w:rPr>
                <w:rFonts w:eastAsia="Times New Roman" w:cs="Arial"/>
                <w:lang w:eastAsia="de-DE"/>
              </w:rPr>
              <w:sym w:font="Wingdings 3" w:char="F06E"/>
            </w:r>
            <w:r>
              <w:rPr>
                <w:rFonts w:eastAsia="Times New Roman" w:cs="Arial"/>
                <w:lang w:eastAsia="de-DE"/>
              </w:rPr>
              <w:t xml:space="preserve"> </w:t>
            </w:r>
            <w:r w:rsidRPr="00875581">
              <w:rPr>
                <w:rFonts w:eastAsia="Times New Roman" w:cs="Arial"/>
                <w:lang w:eastAsia="de-DE"/>
              </w:rPr>
              <w:t>Geschichte</w:t>
            </w:r>
          </w:p>
          <w:p w14:paraId="4228FA3B" w14:textId="77777777" w:rsidR="00E952F6" w:rsidRPr="00875581" w:rsidRDefault="00E952F6" w:rsidP="00D71A16">
            <w:pPr>
              <w:spacing w:before="60" w:after="60" w:line="240" w:lineRule="auto"/>
              <w:rPr>
                <w:rFonts w:eastAsia="Times New Roman" w:cs="Arial"/>
                <w:lang w:eastAsia="de-DE"/>
              </w:rPr>
            </w:pPr>
            <w:r w:rsidRPr="00875581">
              <w:rPr>
                <w:rFonts w:eastAsia="Times New Roman" w:cs="Arial"/>
                <w:lang w:eastAsia="de-DE"/>
              </w:rPr>
              <w:sym w:font="Symbol" w:char="F0AE"/>
            </w:r>
            <w:r w:rsidRPr="00875581">
              <w:rPr>
                <w:rFonts w:eastAsia="Times New Roman" w:cs="Arial"/>
                <w:lang w:eastAsia="de-DE"/>
              </w:rPr>
              <w:t xml:space="preserve"> Religion</w:t>
            </w:r>
          </w:p>
          <w:p w14:paraId="39147ACE" w14:textId="77777777" w:rsidR="00E952F6" w:rsidRPr="0029630F" w:rsidRDefault="00E952F6" w:rsidP="00D71A16">
            <w:pPr>
              <w:spacing w:line="240" w:lineRule="auto"/>
              <w:rPr>
                <w:rFonts w:eastAsia="Times New Roman" w:cs="Arial"/>
                <w:i/>
                <w:lang w:eastAsia="de-DE"/>
              </w:rPr>
            </w:pPr>
          </w:p>
        </w:tc>
      </w:tr>
    </w:tbl>
    <w:p w14:paraId="6DFF8F30" w14:textId="77777777" w:rsidR="00E952F6" w:rsidRDefault="00E952F6" w:rsidP="00E952F6">
      <w:pPr>
        <w:rPr>
          <w:b/>
          <w:sz w:val="24"/>
          <w:szCs w:val="24"/>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85" w:type="dxa"/>
          <w:bottom w:w="85" w:type="dxa"/>
        </w:tblCellMar>
        <w:tblLook w:val="04A0" w:firstRow="1" w:lastRow="0" w:firstColumn="1" w:lastColumn="0" w:noHBand="0" w:noVBand="1"/>
      </w:tblPr>
      <w:tblGrid>
        <w:gridCol w:w="3586"/>
        <w:gridCol w:w="3325"/>
        <w:gridCol w:w="3754"/>
        <w:gridCol w:w="3269"/>
      </w:tblGrid>
      <w:tr w:rsidR="00E952F6" w14:paraId="29A5943A" w14:textId="77777777" w:rsidTr="00D71A16">
        <w:trPr>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0025150F" w14:textId="77777777" w:rsidR="00E952F6" w:rsidRDefault="00E952F6" w:rsidP="00D71A16">
            <w:pPr>
              <w:spacing w:line="240" w:lineRule="auto"/>
              <w:jc w:val="center"/>
              <w:rPr>
                <w:rFonts w:eastAsia="Times New Roman" w:cs="Arial"/>
                <w:b/>
                <w:caps/>
                <w:lang w:eastAsia="de-DE"/>
              </w:rPr>
            </w:pPr>
            <w:r>
              <w:rPr>
                <w:rFonts w:eastAsia="Times New Roman" w:cs="Arial"/>
                <w:b/>
                <w:caps/>
                <w:lang w:eastAsia="de-DE"/>
              </w:rPr>
              <w:t>Jahrgangsstufe 9</w:t>
            </w:r>
          </w:p>
        </w:tc>
      </w:tr>
      <w:tr w:rsidR="00E952F6" w14:paraId="604491DA" w14:textId="77777777" w:rsidTr="00D71A16">
        <w:trPr>
          <w:tblHeader/>
        </w:trPr>
        <w:tc>
          <w:tcPr>
            <w:tcW w:w="1287" w:type="pct"/>
            <w:tcBorders>
              <w:top w:val="single" w:sz="12" w:space="0" w:color="00000A"/>
              <w:left w:val="single" w:sz="12" w:space="0" w:color="00000A"/>
              <w:bottom w:val="single" w:sz="12" w:space="0" w:color="auto"/>
              <w:right w:val="single" w:sz="4" w:space="0" w:color="00000A"/>
            </w:tcBorders>
            <w:shd w:val="clear" w:color="auto" w:fill="D9D9D9" w:themeFill="background1" w:themeFillShade="D9"/>
            <w:vAlign w:val="center"/>
            <w:hideMark/>
          </w:tcPr>
          <w:p w14:paraId="50343C41" w14:textId="77777777" w:rsidR="00E952F6" w:rsidRPr="00023D9A" w:rsidRDefault="00E952F6" w:rsidP="00D71A16">
            <w:pPr>
              <w:spacing w:line="240" w:lineRule="auto"/>
              <w:jc w:val="center"/>
              <w:rPr>
                <w:rFonts w:eastAsia="Times New Roman" w:cs="Arial"/>
                <w:b/>
                <w:lang w:eastAsia="de-DE"/>
              </w:rPr>
            </w:pPr>
            <w:r>
              <w:rPr>
                <w:rFonts w:eastAsia="Times New Roman" w:cs="Arial"/>
                <w:b/>
                <w:lang w:eastAsia="de-DE"/>
              </w:rPr>
              <w:t>Unterrichtsvorhaben</w:t>
            </w:r>
          </w:p>
        </w:tc>
        <w:tc>
          <w:tcPr>
            <w:tcW w:w="1193"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7EF860E7"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Inhaltsfelder</w:t>
            </w:r>
            <w:r>
              <w:rPr>
                <w:rFonts w:eastAsia="Times New Roman" w:cs="Arial"/>
                <w:b/>
                <w:lang w:eastAsia="de-DE"/>
              </w:rPr>
              <w:br/>
            </w:r>
            <w:r w:rsidRPr="00942AAF">
              <w:rPr>
                <w:rFonts w:eastAsia="Times New Roman" w:cs="Arial"/>
                <w:lang w:eastAsia="de-DE"/>
              </w:rPr>
              <w:t>Inhaltliche Schwerpunkte</w:t>
            </w:r>
          </w:p>
        </w:tc>
        <w:tc>
          <w:tcPr>
            <w:tcW w:w="1347"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19AA6F36"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Schwerpunkte der</w:t>
            </w:r>
          </w:p>
          <w:p w14:paraId="3A7936AC"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Kompetenzentwicklung</w:t>
            </w:r>
          </w:p>
        </w:tc>
        <w:tc>
          <w:tcPr>
            <w:tcW w:w="1173" w:type="pct"/>
            <w:tcBorders>
              <w:top w:val="single" w:sz="12" w:space="0" w:color="00000A"/>
              <w:left w:val="single" w:sz="4" w:space="0" w:color="00000A"/>
              <w:bottom w:val="single" w:sz="12" w:space="0" w:color="auto"/>
              <w:right w:val="single" w:sz="12" w:space="0" w:color="00000A"/>
            </w:tcBorders>
            <w:shd w:val="clear" w:color="auto" w:fill="D9D9D9" w:themeFill="background1" w:themeFillShade="D9"/>
            <w:vAlign w:val="center"/>
            <w:hideMark/>
          </w:tcPr>
          <w:p w14:paraId="573325F8"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Weitere Vereinbarungen</w:t>
            </w:r>
          </w:p>
        </w:tc>
      </w:tr>
      <w:tr w:rsidR="00E952F6" w14:paraId="57573575" w14:textId="77777777" w:rsidTr="00D71A16">
        <w:tc>
          <w:tcPr>
            <w:tcW w:w="1287" w:type="pct"/>
            <w:tcBorders>
              <w:top w:val="nil"/>
              <w:left w:val="single" w:sz="4" w:space="0" w:color="00000A"/>
              <w:bottom w:val="single" w:sz="4" w:space="0" w:color="auto"/>
              <w:right w:val="single" w:sz="4" w:space="0" w:color="00000A"/>
            </w:tcBorders>
          </w:tcPr>
          <w:p w14:paraId="419C5494" w14:textId="77777777" w:rsidR="00E952F6" w:rsidRDefault="00E952F6" w:rsidP="00D71A16">
            <w:pPr>
              <w:spacing w:before="120" w:line="240" w:lineRule="auto"/>
              <w:rPr>
                <w:rFonts w:eastAsia="Times New Roman" w:cs="Arial"/>
                <w:b/>
                <w:lang w:eastAsia="de-DE"/>
              </w:rPr>
            </w:pPr>
            <w:r>
              <w:rPr>
                <w:rFonts w:eastAsia="Times New Roman" w:cs="Arial"/>
                <w:b/>
                <w:lang w:eastAsia="de-DE"/>
              </w:rPr>
              <w:t xml:space="preserve">UV 9.1: </w:t>
            </w:r>
            <w:r>
              <w:rPr>
                <w:rFonts w:eastAsia="Times New Roman" w:cs="Arial"/>
                <w:b/>
                <w:lang w:eastAsia="de-DE"/>
              </w:rPr>
              <w:br/>
              <w:t xml:space="preserve">Erkunden eines Ökosystems </w:t>
            </w:r>
          </w:p>
          <w:p w14:paraId="25657953" w14:textId="77777777" w:rsidR="00E952F6" w:rsidRPr="003B1288" w:rsidRDefault="00E952F6" w:rsidP="00D71A16">
            <w:pPr>
              <w:spacing w:before="180" w:line="240" w:lineRule="auto"/>
              <w:rPr>
                <w:i/>
              </w:rPr>
            </w:pPr>
            <w:r>
              <w:br w:type="page"/>
            </w:r>
            <w:r w:rsidRPr="003B1288">
              <w:rPr>
                <w:i/>
              </w:rPr>
              <w:t>Woraufhin können wir „unser“ Ök</w:t>
            </w:r>
            <w:r w:rsidRPr="003B1288">
              <w:rPr>
                <w:i/>
              </w:rPr>
              <w:t>o</w:t>
            </w:r>
            <w:r w:rsidRPr="003B1288">
              <w:rPr>
                <w:i/>
              </w:rPr>
              <w:t>system untersuchen?</w:t>
            </w:r>
          </w:p>
          <w:p w14:paraId="40EC2A89"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Wie ist der Lebensraum strukt</w:t>
            </w:r>
            <w:r>
              <w:rPr>
                <w:rFonts w:eastAsia="Times New Roman" w:cs="Arial"/>
                <w:i/>
                <w:lang w:eastAsia="de-DE"/>
              </w:rPr>
              <w:t>u</w:t>
            </w:r>
            <w:r>
              <w:rPr>
                <w:rFonts w:eastAsia="Times New Roman" w:cs="Arial"/>
                <w:i/>
                <w:lang w:eastAsia="de-DE"/>
              </w:rPr>
              <w:t>riert?</w:t>
            </w:r>
          </w:p>
          <w:p w14:paraId="3F28AB40" w14:textId="77777777" w:rsidR="00E952F6" w:rsidRDefault="00E952F6" w:rsidP="00D71A16">
            <w:pPr>
              <w:spacing w:before="180" w:line="240" w:lineRule="auto"/>
              <w:rPr>
                <w:rFonts w:eastAsia="Times New Roman" w:cs="Arial"/>
                <w:i/>
                <w:lang w:eastAsia="de-DE"/>
              </w:rPr>
            </w:pPr>
            <w:r>
              <w:rPr>
                <w:rFonts w:eastAsia="Times New Roman" w:cs="Arial"/>
                <w:i/>
                <w:lang w:eastAsia="de-DE"/>
              </w:rPr>
              <w:lastRenderedPageBreak/>
              <w:t xml:space="preserve">Welche abiotischen Faktoren </w:t>
            </w:r>
            <w:r>
              <w:rPr>
                <w:rFonts w:eastAsia="Times New Roman" w:cs="Arial"/>
                <w:i/>
                <w:lang w:eastAsia="de-DE"/>
              </w:rPr>
              <w:br/>
              <w:t>wirken in verschiedenen Teil-</w:t>
            </w:r>
            <w:r>
              <w:rPr>
                <w:rFonts w:eastAsia="Times New Roman" w:cs="Arial"/>
                <w:i/>
                <w:lang w:eastAsia="de-DE"/>
              </w:rPr>
              <w:br/>
              <w:t>biotopen?</w:t>
            </w:r>
          </w:p>
          <w:p w14:paraId="163E9C28"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Welche Arten finden sich in verschi</w:t>
            </w:r>
            <w:r>
              <w:rPr>
                <w:rFonts w:eastAsia="Times New Roman" w:cs="Arial"/>
                <w:i/>
                <w:lang w:eastAsia="de-DE"/>
              </w:rPr>
              <w:t>e</w:t>
            </w:r>
            <w:r>
              <w:rPr>
                <w:rFonts w:eastAsia="Times New Roman" w:cs="Arial"/>
                <w:i/>
                <w:lang w:eastAsia="de-DE"/>
              </w:rPr>
              <w:t>denen Teilbiotopen?</w:t>
            </w:r>
          </w:p>
          <w:p w14:paraId="7AF95F34" w14:textId="77777777" w:rsidR="00E952F6" w:rsidRDefault="00E952F6" w:rsidP="00D71A16">
            <w:pPr>
              <w:spacing w:before="180" w:line="240" w:lineRule="auto"/>
              <w:rPr>
                <w:rFonts w:eastAsia="Times New Roman" w:cs="Arial"/>
                <w:i/>
                <w:lang w:eastAsia="de-DE"/>
              </w:rPr>
            </w:pPr>
            <w:r>
              <w:rPr>
                <w:rFonts w:eastAsia="Times New Roman" w:cs="Arial"/>
                <w:i/>
                <w:lang w:eastAsia="de-DE"/>
              </w:rPr>
              <w:t xml:space="preserve">Wie beeinflussen abiotische </w:t>
            </w:r>
            <w:r>
              <w:rPr>
                <w:rFonts w:eastAsia="Times New Roman" w:cs="Arial"/>
                <w:i/>
                <w:lang w:eastAsia="de-DE"/>
              </w:rPr>
              <w:br/>
              <w:t xml:space="preserve">Faktoren das Vorkommen von </w:t>
            </w:r>
            <w:r>
              <w:rPr>
                <w:rFonts w:eastAsia="Times New Roman" w:cs="Arial"/>
                <w:i/>
                <w:lang w:eastAsia="de-DE"/>
              </w:rPr>
              <w:br/>
              <w:t>Arten?</w:t>
            </w:r>
          </w:p>
          <w:p w14:paraId="4BC64254" w14:textId="77777777" w:rsidR="00E952F6" w:rsidRDefault="00E952F6" w:rsidP="00D71A16">
            <w:pPr>
              <w:spacing w:before="180" w:line="240" w:lineRule="auto"/>
              <w:rPr>
                <w:rFonts w:eastAsia="Times New Roman" w:cs="Arial"/>
                <w:i/>
                <w:lang w:eastAsia="de-DE"/>
              </w:rPr>
            </w:pPr>
            <w:r w:rsidRPr="006509FA">
              <w:rPr>
                <w:rFonts w:eastAsia="Times New Roman" w:cs="Arial"/>
                <w:i/>
                <w:lang w:eastAsia="de-DE"/>
              </w:rPr>
              <w:t xml:space="preserve">Wie können Arten in ihrem </w:t>
            </w:r>
            <w:r w:rsidRPr="006509FA">
              <w:rPr>
                <w:rFonts w:eastAsia="Times New Roman" w:cs="Arial"/>
                <w:i/>
                <w:lang w:eastAsia="de-DE"/>
              </w:rPr>
              <w:br/>
              <w:t>Lebensraum geschützt werden?</w:t>
            </w:r>
          </w:p>
          <w:p w14:paraId="0FEB74D9" w14:textId="77777777" w:rsidR="00E952F6" w:rsidRDefault="00E952F6" w:rsidP="00D71A16">
            <w:pPr>
              <w:spacing w:line="240" w:lineRule="auto"/>
              <w:rPr>
                <w:rFonts w:eastAsia="Times New Roman" w:cs="Arial"/>
                <w:lang w:eastAsia="de-DE"/>
              </w:rPr>
            </w:pPr>
          </w:p>
          <w:p w14:paraId="56EE64A0" w14:textId="77777777" w:rsidR="00E952F6" w:rsidRDefault="00E952F6" w:rsidP="00D71A16">
            <w:pPr>
              <w:spacing w:line="240" w:lineRule="auto"/>
              <w:jc w:val="right"/>
              <w:rPr>
                <w:rFonts w:eastAsia="Times New Roman" w:cs="Arial"/>
                <w:lang w:eastAsia="de-DE"/>
              </w:rPr>
            </w:pPr>
          </w:p>
          <w:p w14:paraId="12972605" w14:textId="77777777" w:rsidR="00E952F6" w:rsidRDefault="00E952F6" w:rsidP="00D71A16">
            <w:pPr>
              <w:spacing w:line="240" w:lineRule="auto"/>
              <w:jc w:val="right"/>
              <w:rPr>
                <w:rFonts w:eastAsia="Times New Roman" w:cs="Arial"/>
                <w:lang w:eastAsia="de-DE"/>
              </w:rPr>
            </w:pPr>
          </w:p>
          <w:p w14:paraId="4B9A43C4" w14:textId="77777777" w:rsidR="00E952F6" w:rsidRPr="00EE607D" w:rsidRDefault="00E952F6" w:rsidP="00D71A16">
            <w:pPr>
              <w:spacing w:line="240" w:lineRule="auto"/>
              <w:jc w:val="right"/>
              <w:rPr>
                <w:rFonts w:eastAsia="Times New Roman" w:cs="Arial"/>
                <w:b/>
                <w:lang w:eastAsia="de-DE"/>
              </w:rPr>
            </w:pPr>
            <w:r>
              <w:rPr>
                <w:rFonts w:eastAsia="Times New Roman" w:cs="Arial"/>
                <w:lang w:eastAsia="de-DE"/>
              </w:rPr>
              <w:t>ca. 12 Ustd.</w:t>
            </w:r>
          </w:p>
        </w:tc>
        <w:tc>
          <w:tcPr>
            <w:tcW w:w="1193" w:type="pct"/>
            <w:tcBorders>
              <w:top w:val="nil"/>
              <w:left w:val="single" w:sz="4" w:space="0" w:color="00000A"/>
              <w:bottom w:val="single" w:sz="4" w:space="0" w:color="auto"/>
              <w:right w:val="single" w:sz="4" w:space="0" w:color="auto"/>
            </w:tcBorders>
          </w:tcPr>
          <w:p w14:paraId="782687A6" w14:textId="77777777" w:rsidR="00E952F6" w:rsidRPr="00B0042E" w:rsidRDefault="00E952F6" w:rsidP="00D71A16">
            <w:pPr>
              <w:spacing w:before="120" w:line="240" w:lineRule="auto"/>
              <w:rPr>
                <w:b/>
                <w:bCs/>
              </w:rPr>
            </w:pPr>
            <w:r w:rsidRPr="00B0042E">
              <w:rPr>
                <w:b/>
                <w:bCs/>
              </w:rPr>
              <w:lastRenderedPageBreak/>
              <w:t xml:space="preserve">IF 4: </w:t>
            </w:r>
            <w:r>
              <w:rPr>
                <w:b/>
                <w:bCs/>
              </w:rPr>
              <w:br/>
            </w:r>
            <w:r w:rsidRPr="00B0042E">
              <w:rPr>
                <w:b/>
                <w:bCs/>
              </w:rPr>
              <w:t>Ökologie und Naturschutz</w:t>
            </w:r>
          </w:p>
          <w:p w14:paraId="792ED626" w14:textId="77777777" w:rsidR="00E952F6" w:rsidRPr="00A8628D" w:rsidRDefault="00E952F6" w:rsidP="00D71A16">
            <w:pPr>
              <w:spacing w:before="240" w:after="60" w:line="240" w:lineRule="auto"/>
              <w:rPr>
                <w:rFonts w:cs="Arial"/>
              </w:rPr>
            </w:pPr>
            <w:r w:rsidRPr="00A8628D">
              <w:rPr>
                <w:rFonts w:cs="Arial"/>
              </w:rPr>
              <w:t>Merkmale eines Ökosystems</w:t>
            </w:r>
          </w:p>
          <w:p w14:paraId="14DA70E9" w14:textId="77777777" w:rsidR="00E952F6" w:rsidRDefault="00E952F6" w:rsidP="00E952F6">
            <w:pPr>
              <w:pStyle w:val="Listenabsatz"/>
              <w:numPr>
                <w:ilvl w:val="0"/>
                <w:numId w:val="17"/>
              </w:numPr>
              <w:spacing w:after="0" w:line="240" w:lineRule="auto"/>
              <w:ind w:left="215" w:hanging="215"/>
              <w:jc w:val="left"/>
            </w:pPr>
            <w:r>
              <w:t xml:space="preserve">Erkundung eines heimischen Ökosystems, </w:t>
            </w:r>
          </w:p>
          <w:p w14:paraId="1B2A4CED" w14:textId="77777777" w:rsidR="00E952F6" w:rsidRDefault="00E952F6" w:rsidP="00E952F6">
            <w:pPr>
              <w:pStyle w:val="Listenabsatz"/>
              <w:numPr>
                <w:ilvl w:val="0"/>
                <w:numId w:val="17"/>
              </w:numPr>
              <w:spacing w:after="0" w:line="240" w:lineRule="auto"/>
              <w:ind w:left="215" w:hanging="215"/>
              <w:jc w:val="left"/>
            </w:pPr>
            <w:r>
              <w:lastRenderedPageBreak/>
              <w:t>charakteristische Arten und ihre jeweiligen Angepassthe</w:t>
            </w:r>
            <w:r>
              <w:t>i</w:t>
            </w:r>
            <w:r>
              <w:t xml:space="preserve">ten an den </w:t>
            </w:r>
            <w:r>
              <w:br/>
              <w:t>Lebensraum</w:t>
            </w:r>
          </w:p>
          <w:p w14:paraId="40D5CF01" w14:textId="77777777" w:rsidR="00E952F6" w:rsidRPr="001F38E8" w:rsidRDefault="00E952F6" w:rsidP="00E952F6">
            <w:pPr>
              <w:pStyle w:val="Listenabsatz"/>
              <w:numPr>
                <w:ilvl w:val="0"/>
                <w:numId w:val="17"/>
              </w:numPr>
              <w:spacing w:after="0" w:line="240" w:lineRule="auto"/>
              <w:ind w:left="215" w:hanging="215"/>
              <w:jc w:val="left"/>
            </w:pPr>
            <w:r>
              <w:t>biotische Wechselwirkungen</w:t>
            </w:r>
          </w:p>
          <w:p w14:paraId="657327F6" w14:textId="77777777" w:rsidR="00E952F6" w:rsidRDefault="00E952F6" w:rsidP="00E952F6">
            <w:pPr>
              <w:pStyle w:val="Listenabsatz"/>
              <w:numPr>
                <w:ilvl w:val="0"/>
                <w:numId w:val="17"/>
              </w:numPr>
              <w:spacing w:after="0" w:line="240" w:lineRule="auto"/>
              <w:ind w:left="215" w:hanging="215"/>
              <w:jc w:val="left"/>
            </w:pPr>
            <w:r>
              <w:t>Artenkenntnis</w:t>
            </w:r>
          </w:p>
          <w:p w14:paraId="0DD0F6F7" w14:textId="77777777" w:rsidR="00E952F6" w:rsidRPr="006E13F7" w:rsidRDefault="00E952F6" w:rsidP="00D71A16">
            <w:pPr>
              <w:spacing w:before="240" w:after="60" w:line="240" w:lineRule="auto"/>
              <w:rPr>
                <w:rFonts w:cs="Arial"/>
              </w:rPr>
            </w:pPr>
            <w:r w:rsidRPr="006E13F7">
              <w:rPr>
                <w:rFonts w:cs="Arial"/>
              </w:rPr>
              <w:t>Naturschutz und Nachhaltigkeit</w:t>
            </w:r>
          </w:p>
          <w:p w14:paraId="249F191B" w14:textId="77777777" w:rsidR="00E952F6" w:rsidRDefault="00E952F6" w:rsidP="00E952F6">
            <w:pPr>
              <w:pStyle w:val="Listenabsatz"/>
              <w:numPr>
                <w:ilvl w:val="0"/>
                <w:numId w:val="17"/>
              </w:numPr>
              <w:spacing w:after="0" w:line="240" w:lineRule="auto"/>
              <w:ind w:left="215" w:hanging="215"/>
              <w:jc w:val="left"/>
            </w:pPr>
            <w:r w:rsidRPr="006E13F7">
              <w:t>Biotop- und Artenschutz</w:t>
            </w:r>
          </w:p>
          <w:p w14:paraId="0692DD34" w14:textId="77777777" w:rsidR="00E952F6" w:rsidRPr="0066291E" w:rsidRDefault="00E952F6" w:rsidP="00D71A16">
            <w:pPr>
              <w:spacing w:line="240" w:lineRule="auto"/>
              <w:rPr>
                <w:rFonts w:cs="Arial"/>
              </w:rPr>
            </w:pPr>
          </w:p>
        </w:tc>
        <w:tc>
          <w:tcPr>
            <w:tcW w:w="1347" w:type="pct"/>
            <w:tcBorders>
              <w:top w:val="nil"/>
              <w:left w:val="single" w:sz="4" w:space="0" w:color="auto"/>
              <w:bottom w:val="single" w:sz="4" w:space="0" w:color="auto"/>
              <w:right w:val="single" w:sz="4" w:space="0" w:color="auto"/>
            </w:tcBorders>
          </w:tcPr>
          <w:p w14:paraId="4B3CD6CD" w14:textId="77777777" w:rsidR="00E952F6" w:rsidRDefault="00E952F6" w:rsidP="00D71A16">
            <w:pPr>
              <w:pStyle w:val="Listenabsatz"/>
              <w:numPr>
                <w:ilvl w:val="0"/>
                <w:numId w:val="0"/>
              </w:numPr>
              <w:spacing w:before="120" w:after="0" w:line="240" w:lineRule="auto"/>
              <w:contextualSpacing w:val="0"/>
              <w:jc w:val="left"/>
              <w:rPr>
                <w:rFonts w:cs="Arial"/>
              </w:rPr>
            </w:pPr>
            <w:r w:rsidRPr="00F40572">
              <w:rPr>
                <w:rFonts w:cs="Arial"/>
              </w:rPr>
              <w:lastRenderedPageBreak/>
              <w:t>E2</w:t>
            </w:r>
            <w:r>
              <w:rPr>
                <w:rFonts w:cs="Arial"/>
              </w:rPr>
              <w:t>:</w:t>
            </w:r>
            <w:r w:rsidRPr="00F40572">
              <w:rPr>
                <w:rFonts w:cs="Arial"/>
              </w:rPr>
              <w:t xml:space="preserve"> Wahrnehmung und </w:t>
            </w:r>
            <w:r>
              <w:rPr>
                <w:rFonts w:cs="Arial"/>
              </w:rPr>
              <w:br/>
            </w:r>
            <w:r w:rsidRPr="00F40572">
              <w:rPr>
                <w:rFonts w:cs="Arial"/>
              </w:rPr>
              <w:t xml:space="preserve">Beobachtung  </w:t>
            </w:r>
          </w:p>
          <w:p w14:paraId="7809582D"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Beschreiben von Ökosystem</w:t>
            </w:r>
            <w:r>
              <w:rPr>
                <w:rFonts w:cs="Arial"/>
              </w:rPr>
              <w:softHyphen/>
              <w:t>struktur und Habitaten</w:t>
            </w:r>
          </w:p>
          <w:p w14:paraId="1988B128" w14:textId="77777777" w:rsidR="00E952F6" w:rsidRPr="00F40572" w:rsidRDefault="00E952F6" w:rsidP="00E952F6">
            <w:pPr>
              <w:pStyle w:val="Listenabsatz"/>
              <w:numPr>
                <w:ilvl w:val="0"/>
                <w:numId w:val="18"/>
              </w:numPr>
              <w:spacing w:after="0" w:line="240" w:lineRule="auto"/>
              <w:ind w:left="397" w:hanging="284"/>
              <w:jc w:val="left"/>
              <w:rPr>
                <w:rFonts w:cs="Arial"/>
              </w:rPr>
            </w:pPr>
            <w:r>
              <w:rPr>
                <w:rFonts w:cs="Arial"/>
              </w:rPr>
              <w:t>Messen von abiotischen Fakt</w:t>
            </w:r>
            <w:r>
              <w:rPr>
                <w:rFonts w:cs="Arial"/>
              </w:rPr>
              <w:t>o</w:t>
            </w:r>
            <w:r>
              <w:rPr>
                <w:rFonts w:cs="Arial"/>
              </w:rPr>
              <w:t>ren</w:t>
            </w:r>
          </w:p>
          <w:p w14:paraId="2C011A48" w14:textId="77777777" w:rsidR="00E952F6" w:rsidRDefault="00E952F6" w:rsidP="00D71A16">
            <w:pPr>
              <w:pStyle w:val="Listenabsatz"/>
              <w:numPr>
                <w:ilvl w:val="0"/>
                <w:numId w:val="0"/>
              </w:numPr>
              <w:spacing w:after="0" w:line="240" w:lineRule="auto"/>
              <w:ind w:left="556" w:hanging="556"/>
              <w:jc w:val="left"/>
              <w:rPr>
                <w:rFonts w:cs="Arial"/>
              </w:rPr>
            </w:pPr>
          </w:p>
          <w:p w14:paraId="415A1253" w14:textId="77777777" w:rsidR="00E952F6" w:rsidRDefault="00E952F6" w:rsidP="00D71A16">
            <w:pPr>
              <w:pStyle w:val="Listenabsatz"/>
              <w:numPr>
                <w:ilvl w:val="0"/>
                <w:numId w:val="0"/>
              </w:numPr>
              <w:spacing w:after="0" w:line="240" w:lineRule="auto"/>
              <w:ind w:left="556" w:hanging="556"/>
              <w:jc w:val="left"/>
              <w:rPr>
                <w:rFonts w:cs="Arial"/>
              </w:rPr>
            </w:pPr>
            <w:r>
              <w:rPr>
                <w:rFonts w:cs="Arial"/>
              </w:rPr>
              <w:lastRenderedPageBreak/>
              <w:t>E4: Untersuchung und Experi</w:t>
            </w:r>
            <w:r w:rsidRPr="00D41E1B">
              <w:rPr>
                <w:rFonts w:cs="Arial"/>
              </w:rPr>
              <w:t xml:space="preserve">ment </w:t>
            </w:r>
          </w:p>
          <w:p w14:paraId="377DCFA5" w14:textId="77777777" w:rsidR="00E952F6" w:rsidRPr="00D41E1B" w:rsidRDefault="00E952F6" w:rsidP="00E952F6">
            <w:pPr>
              <w:pStyle w:val="Listenabsatz"/>
              <w:numPr>
                <w:ilvl w:val="0"/>
                <w:numId w:val="18"/>
              </w:numPr>
              <w:spacing w:after="0" w:line="240" w:lineRule="auto"/>
              <w:ind w:left="397" w:hanging="284"/>
              <w:jc w:val="left"/>
              <w:rPr>
                <w:rFonts w:cs="Arial"/>
              </w:rPr>
            </w:pPr>
            <w:r>
              <w:rPr>
                <w:rFonts w:cs="Arial"/>
              </w:rPr>
              <w:t>Planung der Untersuchung: Auswahl der zu messenden Faktoren, Festlegung der D</w:t>
            </w:r>
            <w:r>
              <w:rPr>
                <w:rFonts w:cs="Arial"/>
              </w:rPr>
              <w:t>a</w:t>
            </w:r>
            <w:r>
              <w:rPr>
                <w:rFonts w:cs="Arial"/>
              </w:rPr>
              <w:t>ten</w:t>
            </w:r>
            <w:r>
              <w:rPr>
                <w:rFonts w:cs="Arial"/>
              </w:rPr>
              <w:softHyphen/>
              <w:t>erfassung, Auswahl der Messmethoden</w:t>
            </w:r>
          </w:p>
          <w:p w14:paraId="7093D072" w14:textId="77777777" w:rsidR="00E952F6" w:rsidRDefault="00E952F6" w:rsidP="00D71A16">
            <w:pPr>
              <w:pStyle w:val="Listenabsatz"/>
              <w:numPr>
                <w:ilvl w:val="0"/>
                <w:numId w:val="0"/>
              </w:numPr>
              <w:spacing w:after="0" w:line="240" w:lineRule="auto"/>
              <w:ind w:left="556" w:hanging="556"/>
              <w:jc w:val="left"/>
              <w:rPr>
                <w:rFonts w:cs="Arial"/>
              </w:rPr>
            </w:pPr>
          </w:p>
          <w:p w14:paraId="71B087A4" w14:textId="77777777" w:rsidR="00E952F6" w:rsidRPr="00806535" w:rsidRDefault="00E952F6" w:rsidP="00D71A16">
            <w:pPr>
              <w:pStyle w:val="Listenabsatz"/>
              <w:numPr>
                <w:ilvl w:val="0"/>
                <w:numId w:val="0"/>
              </w:numPr>
              <w:spacing w:after="0" w:line="240" w:lineRule="auto"/>
              <w:ind w:left="556" w:hanging="556"/>
              <w:jc w:val="left"/>
              <w:rPr>
                <w:rFonts w:cs="Arial"/>
              </w:rPr>
            </w:pPr>
          </w:p>
        </w:tc>
        <w:tc>
          <w:tcPr>
            <w:tcW w:w="1173" w:type="pct"/>
            <w:tcBorders>
              <w:top w:val="nil"/>
              <w:left w:val="single" w:sz="4" w:space="0" w:color="auto"/>
              <w:bottom w:val="single" w:sz="4" w:space="0" w:color="auto"/>
              <w:right w:val="single" w:sz="4" w:space="0" w:color="00000A"/>
            </w:tcBorders>
          </w:tcPr>
          <w:p w14:paraId="1C50A3E1" w14:textId="77777777" w:rsidR="00E952F6" w:rsidRDefault="00E952F6" w:rsidP="00D71A16">
            <w:pPr>
              <w:spacing w:before="120" w:line="240" w:lineRule="auto"/>
              <w:rPr>
                <w:rFonts w:eastAsia="Times New Roman" w:cs="Arial"/>
                <w:i/>
                <w:lang w:eastAsia="de-DE"/>
              </w:rPr>
            </w:pPr>
            <w:r w:rsidRPr="00240105">
              <w:rPr>
                <w:rFonts w:eastAsia="Times New Roman" w:cs="Arial"/>
                <w:lang w:eastAsia="de-DE"/>
              </w:rPr>
              <w:lastRenderedPageBreak/>
              <w:t>…</w:t>
            </w:r>
            <w:r w:rsidRPr="00240105">
              <w:rPr>
                <w:rFonts w:eastAsia="Times New Roman" w:cs="Arial"/>
                <w:i/>
                <w:lang w:eastAsia="de-DE"/>
              </w:rPr>
              <w:t>zur Schwerpunktsetzung</w:t>
            </w:r>
          </w:p>
          <w:p w14:paraId="5CABA79C"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t>Exkursion oder Unterrichtsgang</w:t>
            </w:r>
          </w:p>
          <w:p w14:paraId="4049E057" w14:textId="77777777" w:rsidR="00E952F6" w:rsidRDefault="00E952F6" w:rsidP="00D71A16">
            <w:pPr>
              <w:spacing w:line="240" w:lineRule="auto"/>
              <w:rPr>
                <w:rFonts w:eastAsia="Times New Roman" w:cs="Arial"/>
                <w:lang w:eastAsia="de-DE"/>
              </w:rPr>
            </w:pPr>
            <w:r>
              <w:rPr>
                <w:rFonts w:eastAsia="Times New Roman" w:cs="Arial"/>
                <w:lang w:eastAsia="de-DE"/>
              </w:rPr>
              <w:br/>
              <w:t>Angepasstheiten: Fokus auf zwei abiotische Faktoren und</w:t>
            </w:r>
          </w:p>
          <w:p w14:paraId="6D304D2F" w14:textId="77777777" w:rsidR="00E952F6" w:rsidRDefault="00E952F6" w:rsidP="00D71A16">
            <w:pPr>
              <w:spacing w:line="240" w:lineRule="auto"/>
              <w:rPr>
                <w:rFonts w:eastAsia="Times New Roman" w:cs="Arial"/>
                <w:lang w:eastAsia="de-DE"/>
              </w:rPr>
            </w:pPr>
            <w:r>
              <w:rPr>
                <w:rFonts w:eastAsia="Times New Roman" w:cs="Arial"/>
                <w:lang w:eastAsia="de-DE"/>
              </w:rPr>
              <w:t>bio</w:t>
            </w:r>
            <w:r>
              <w:rPr>
                <w:rFonts w:eastAsia="Times New Roman" w:cs="Arial"/>
                <w:lang w:eastAsia="de-DE"/>
              </w:rPr>
              <w:softHyphen/>
              <w:t>ti</w:t>
            </w:r>
            <w:r>
              <w:rPr>
                <w:rFonts w:eastAsia="Times New Roman" w:cs="Arial"/>
                <w:lang w:eastAsia="de-DE"/>
              </w:rPr>
              <w:softHyphen/>
              <w:t xml:space="preserve">schen Faktor Konkurrenz </w:t>
            </w:r>
          </w:p>
          <w:p w14:paraId="710DED45" w14:textId="77777777" w:rsidR="00E952F6" w:rsidRPr="00981F99" w:rsidRDefault="00E952F6" w:rsidP="00D71A16">
            <w:pPr>
              <w:spacing w:before="60" w:after="60" w:line="240" w:lineRule="auto"/>
              <w:rPr>
                <w:rFonts w:eastAsia="Times New Roman" w:cs="Arial"/>
                <w:lang w:eastAsia="de-DE"/>
              </w:rPr>
            </w:pPr>
            <w:r>
              <w:rPr>
                <w:rFonts w:eastAsia="Times New Roman" w:cs="Arial"/>
                <w:lang w:eastAsia="de-DE"/>
              </w:rPr>
              <w:lastRenderedPageBreak/>
              <w:br/>
              <w:t>Biotopschutz: Betrachtung einer Leitart</w:t>
            </w:r>
          </w:p>
          <w:p w14:paraId="3E54712B" w14:textId="77777777" w:rsidR="00E952F6" w:rsidRDefault="00E952F6" w:rsidP="00D71A16">
            <w:pPr>
              <w:spacing w:before="240" w:after="60"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w:t>
            </w:r>
            <w:r w:rsidRPr="00A737BE">
              <w:rPr>
                <w:rFonts w:eastAsia="Times New Roman" w:cs="Arial"/>
                <w:i/>
                <w:lang w:eastAsia="de-DE"/>
              </w:rPr>
              <w:t xml:space="preserve"> Vernetzung</w:t>
            </w:r>
          </w:p>
          <w:p w14:paraId="48865743" w14:textId="77777777" w:rsidR="00E952F6" w:rsidRPr="00672C4E"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IF 1</w:t>
            </w:r>
            <w:r w:rsidRPr="00672C4E">
              <w:rPr>
                <w:rFonts w:eastAsia="Times New Roman" w:cs="Arial"/>
                <w:lang w:eastAsia="de-DE"/>
              </w:rPr>
              <w:t xml:space="preserve"> Vielfalt und Angepasst</w:t>
            </w:r>
            <w:r w:rsidRPr="00672C4E">
              <w:rPr>
                <w:rFonts w:eastAsia="Times New Roman" w:cs="Arial"/>
                <w:lang w:eastAsia="de-DE"/>
              </w:rPr>
              <w:softHyphen/>
              <w:t>heiten von Lebewesen</w:t>
            </w:r>
          </w:p>
          <w:p w14:paraId="64CE7A9B" w14:textId="77777777" w:rsidR="00E952F6" w:rsidRPr="00A5007E" w:rsidRDefault="00E952F6" w:rsidP="00D71A16">
            <w:pPr>
              <w:spacing w:line="240" w:lineRule="auto"/>
              <w:ind w:left="284" w:hanging="284"/>
              <w:rPr>
                <w:rFonts w:eastAsia="Times New Roman" w:cs="Arial"/>
                <w:lang w:eastAsia="de-DE"/>
              </w:rPr>
            </w:pPr>
            <w:r>
              <w:rPr>
                <w:rFonts w:eastAsia="Times New Roman" w:cs="Arial"/>
                <w:lang w:eastAsia="de-DE"/>
              </w:rPr>
              <w:sym w:font="Symbol" w:char="F0AE"/>
            </w:r>
            <w:r>
              <w:rPr>
                <w:rFonts w:eastAsia="Times New Roman" w:cs="Arial"/>
                <w:lang w:eastAsia="de-DE"/>
              </w:rPr>
              <w:t xml:space="preserve"> IF 5 Evolution</w:t>
            </w:r>
          </w:p>
          <w:p w14:paraId="60428145" w14:textId="77777777" w:rsidR="00E952F6" w:rsidRDefault="00E952F6" w:rsidP="00D71A16">
            <w:pPr>
              <w:spacing w:line="240" w:lineRule="auto"/>
              <w:rPr>
                <w:rFonts w:eastAsia="Times New Roman" w:cs="Arial"/>
                <w:lang w:eastAsia="de-DE"/>
              </w:rPr>
            </w:pPr>
          </w:p>
          <w:p w14:paraId="726622A8" w14:textId="77777777" w:rsidR="00E952F6" w:rsidRPr="002240F8" w:rsidRDefault="00E952F6" w:rsidP="00D71A16">
            <w:pPr>
              <w:spacing w:line="240" w:lineRule="auto"/>
              <w:rPr>
                <w:rFonts w:eastAsia="Times New Roman" w:cs="Arial"/>
                <w:color w:val="FF0000"/>
                <w:lang w:eastAsia="de-DE"/>
              </w:rPr>
            </w:pPr>
            <w:r w:rsidRPr="002240F8">
              <w:rPr>
                <w:rFonts w:eastAsia="Times New Roman" w:cs="Arial"/>
                <w:b/>
                <w:color w:val="FF0000"/>
                <w:lang w:eastAsia="de-DE"/>
              </w:rPr>
              <w:t>MKR 2.2</w:t>
            </w:r>
            <w:r w:rsidRPr="002240F8">
              <w:rPr>
                <w:rFonts w:eastAsia="Times New Roman" w:cs="Arial"/>
                <w:color w:val="FF0000"/>
                <w:lang w:eastAsia="de-DE"/>
              </w:rPr>
              <w:t>: Erfassung von Messd</w:t>
            </w:r>
            <w:r w:rsidRPr="002240F8">
              <w:rPr>
                <w:rFonts w:eastAsia="Times New Roman" w:cs="Arial"/>
                <w:color w:val="FF0000"/>
                <w:lang w:eastAsia="de-DE"/>
              </w:rPr>
              <w:t>a</w:t>
            </w:r>
            <w:r w:rsidRPr="002240F8">
              <w:rPr>
                <w:rFonts w:eastAsia="Times New Roman" w:cs="Arial"/>
                <w:color w:val="FF0000"/>
                <w:lang w:eastAsia="de-DE"/>
              </w:rPr>
              <w:t>ten mit Tabellenkalkulationspr</w:t>
            </w:r>
            <w:r w:rsidRPr="002240F8">
              <w:rPr>
                <w:rFonts w:eastAsia="Times New Roman" w:cs="Arial"/>
                <w:color w:val="FF0000"/>
                <w:lang w:eastAsia="de-DE"/>
              </w:rPr>
              <w:t>o</w:t>
            </w:r>
            <w:r w:rsidRPr="002240F8">
              <w:rPr>
                <w:rFonts w:eastAsia="Times New Roman" w:cs="Arial"/>
                <w:color w:val="FF0000"/>
                <w:lang w:eastAsia="de-DE"/>
              </w:rPr>
              <w:t>grammen und grafischer Darste</w:t>
            </w:r>
            <w:r w:rsidRPr="002240F8">
              <w:rPr>
                <w:rFonts w:eastAsia="Times New Roman" w:cs="Arial"/>
                <w:color w:val="FF0000"/>
                <w:lang w:eastAsia="de-DE"/>
              </w:rPr>
              <w:t>l</w:t>
            </w:r>
            <w:r w:rsidRPr="002240F8">
              <w:rPr>
                <w:rFonts w:eastAsia="Times New Roman" w:cs="Arial"/>
                <w:color w:val="FF0000"/>
                <w:lang w:eastAsia="de-DE"/>
              </w:rPr>
              <w:t>lung.</w:t>
            </w:r>
          </w:p>
          <w:p w14:paraId="534C8B21" w14:textId="77777777" w:rsidR="00E952F6" w:rsidRDefault="00E952F6" w:rsidP="00D71A16">
            <w:pPr>
              <w:spacing w:line="240" w:lineRule="auto"/>
              <w:rPr>
                <w:rFonts w:eastAsia="Times New Roman" w:cs="Arial"/>
                <w:lang w:eastAsia="de-DE"/>
              </w:rPr>
            </w:pPr>
          </w:p>
          <w:p w14:paraId="3A8253D2" w14:textId="77777777" w:rsidR="00E952F6" w:rsidRDefault="00E952F6" w:rsidP="00D71A16">
            <w:pPr>
              <w:spacing w:line="240" w:lineRule="auto"/>
              <w:rPr>
                <w:rFonts w:eastAsia="Times New Roman" w:cs="Arial"/>
                <w:lang w:eastAsia="de-DE"/>
              </w:rPr>
            </w:pPr>
          </w:p>
          <w:p w14:paraId="34D6692B" w14:textId="77777777" w:rsidR="00E952F6" w:rsidRDefault="00E952F6" w:rsidP="00D71A16">
            <w:pPr>
              <w:spacing w:line="240" w:lineRule="auto"/>
              <w:rPr>
                <w:rFonts w:eastAsia="Times New Roman" w:cs="Arial"/>
                <w:lang w:eastAsia="de-DE"/>
              </w:rPr>
            </w:pPr>
          </w:p>
          <w:p w14:paraId="208D7435" w14:textId="77777777" w:rsidR="00E952F6" w:rsidRDefault="00E952F6" w:rsidP="00D71A16">
            <w:pPr>
              <w:spacing w:line="240" w:lineRule="auto"/>
              <w:rPr>
                <w:rFonts w:eastAsia="Times New Roman" w:cs="Arial"/>
                <w:lang w:eastAsia="de-DE"/>
              </w:rPr>
            </w:pPr>
          </w:p>
          <w:p w14:paraId="6DAFEA12" w14:textId="77777777" w:rsidR="00E952F6" w:rsidRDefault="00E952F6" w:rsidP="00D71A16">
            <w:pPr>
              <w:spacing w:line="240" w:lineRule="auto"/>
              <w:rPr>
                <w:rFonts w:eastAsia="Times New Roman" w:cs="Arial"/>
                <w:lang w:eastAsia="de-DE"/>
              </w:rPr>
            </w:pPr>
          </w:p>
          <w:p w14:paraId="10B3A60F" w14:textId="77777777" w:rsidR="00E952F6" w:rsidRDefault="00E952F6" w:rsidP="00D71A16">
            <w:pPr>
              <w:spacing w:line="240" w:lineRule="auto"/>
              <w:rPr>
                <w:rFonts w:eastAsia="Times New Roman" w:cs="Arial"/>
                <w:lang w:eastAsia="de-DE"/>
              </w:rPr>
            </w:pPr>
          </w:p>
          <w:p w14:paraId="56F6481E" w14:textId="77777777" w:rsidR="00E952F6" w:rsidRDefault="00E952F6" w:rsidP="00D71A16">
            <w:pPr>
              <w:spacing w:line="240" w:lineRule="auto"/>
              <w:rPr>
                <w:rFonts w:eastAsia="Times New Roman" w:cs="Arial"/>
                <w:lang w:eastAsia="de-DE"/>
              </w:rPr>
            </w:pPr>
          </w:p>
          <w:p w14:paraId="4139895B" w14:textId="77777777" w:rsidR="00E952F6" w:rsidRPr="00A5007E" w:rsidRDefault="00E952F6" w:rsidP="00D71A16">
            <w:pPr>
              <w:spacing w:line="240" w:lineRule="auto"/>
              <w:rPr>
                <w:rFonts w:eastAsia="Times New Roman" w:cs="Arial"/>
                <w:lang w:eastAsia="de-DE"/>
              </w:rPr>
            </w:pPr>
          </w:p>
        </w:tc>
      </w:tr>
      <w:tr w:rsidR="00E952F6" w14:paraId="2E66C978" w14:textId="77777777" w:rsidTr="00D71A16">
        <w:trPr>
          <w:trHeight w:val="4110"/>
        </w:trPr>
        <w:tc>
          <w:tcPr>
            <w:tcW w:w="1287" w:type="pct"/>
            <w:tcBorders>
              <w:top w:val="single" w:sz="12" w:space="0" w:color="auto"/>
              <w:left w:val="single" w:sz="4" w:space="0" w:color="00000A"/>
              <w:bottom w:val="single" w:sz="4" w:space="0" w:color="auto"/>
              <w:right w:val="single" w:sz="4" w:space="0" w:color="00000A"/>
            </w:tcBorders>
          </w:tcPr>
          <w:p w14:paraId="47AABBB2" w14:textId="77777777" w:rsidR="00E952F6" w:rsidRPr="00D41E1B" w:rsidRDefault="00E952F6" w:rsidP="00D71A16">
            <w:pPr>
              <w:spacing w:before="120" w:line="240" w:lineRule="auto"/>
              <w:rPr>
                <w:rFonts w:eastAsia="Times New Roman" w:cs="Arial"/>
                <w:b/>
                <w:lang w:eastAsia="de-DE"/>
              </w:rPr>
            </w:pPr>
            <w:r>
              <w:lastRenderedPageBreak/>
              <w:br w:type="page"/>
            </w:r>
            <w:r>
              <w:rPr>
                <w:rFonts w:eastAsia="Times New Roman" w:cs="Arial"/>
                <w:b/>
                <w:lang w:eastAsia="de-DE"/>
              </w:rPr>
              <w:t>UV 9</w:t>
            </w:r>
            <w:r w:rsidRPr="00D41E1B">
              <w:rPr>
                <w:rFonts w:eastAsia="Times New Roman" w:cs="Arial"/>
                <w:b/>
                <w:lang w:eastAsia="de-DE"/>
              </w:rPr>
              <w:t xml:space="preserve">.2: </w:t>
            </w:r>
            <w:r>
              <w:rPr>
                <w:rFonts w:eastAsia="Times New Roman" w:cs="Arial"/>
                <w:b/>
                <w:lang w:eastAsia="de-DE"/>
              </w:rPr>
              <w:br/>
            </w:r>
            <w:r w:rsidRPr="00D41E1B">
              <w:rPr>
                <w:rFonts w:eastAsia="Times New Roman" w:cs="Arial"/>
                <w:b/>
                <w:lang w:eastAsia="de-DE"/>
              </w:rPr>
              <w:t>Pilze und ihre Rolle im Öko</w:t>
            </w:r>
            <w:r>
              <w:rPr>
                <w:rFonts w:eastAsia="Times New Roman" w:cs="Arial"/>
                <w:b/>
                <w:lang w:eastAsia="de-DE"/>
              </w:rPr>
              <w:t>-</w:t>
            </w:r>
            <w:r>
              <w:rPr>
                <w:rFonts w:eastAsia="Times New Roman" w:cs="Arial"/>
                <w:b/>
                <w:lang w:eastAsia="de-DE"/>
              </w:rPr>
              <w:br/>
            </w:r>
            <w:r w:rsidRPr="00D41E1B">
              <w:rPr>
                <w:rFonts w:eastAsia="Times New Roman" w:cs="Arial"/>
                <w:b/>
                <w:lang w:eastAsia="de-DE"/>
              </w:rPr>
              <w:t>system</w:t>
            </w:r>
            <w:r>
              <w:rPr>
                <w:rFonts w:eastAsia="Times New Roman" w:cs="Arial"/>
                <w:b/>
                <w:lang w:eastAsia="de-DE"/>
              </w:rPr>
              <w:t xml:space="preserve"> </w:t>
            </w:r>
          </w:p>
          <w:p w14:paraId="7BEF6E9B"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Wie unterscheiden sich Pilze von Pflanzen und Tieren?</w:t>
            </w:r>
          </w:p>
          <w:p w14:paraId="2B73336F" w14:textId="77777777" w:rsidR="00E952F6" w:rsidRDefault="00E952F6" w:rsidP="00D71A16">
            <w:pPr>
              <w:spacing w:before="180" w:line="240" w:lineRule="auto"/>
              <w:rPr>
                <w:rFonts w:eastAsia="Times New Roman" w:cs="Arial"/>
                <w:i/>
                <w:lang w:eastAsia="de-DE"/>
              </w:rPr>
            </w:pPr>
          </w:p>
          <w:p w14:paraId="7D88FE5D" w14:textId="77777777" w:rsidR="00E952F6" w:rsidRDefault="00E952F6" w:rsidP="00D71A16">
            <w:pPr>
              <w:spacing w:before="180" w:line="240" w:lineRule="auto"/>
              <w:rPr>
                <w:rFonts w:eastAsia="Times New Roman" w:cs="Arial"/>
                <w:i/>
                <w:lang w:eastAsia="de-DE"/>
              </w:rPr>
            </w:pPr>
            <w:r>
              <w:rPr>
                <w:rFonts w:eastAsia="Times New Roman" w:cs="Arial"/>
                <w:i/>
                <w:lang w:eastAsia="de-DE"/>
              </w:rPr>
              <w:t xml:space="preserve">Wo kommen Pilze im Ökosystem vor und in welcher Beziehung </w:t>
            </w:r>
            <w:r>
              <w:rPr>
                <w:rFonts w:eastAsia="Times New Roman" w:cs="Arial"/>
                <w:i/>
                <w:lang w:eastAsia="de-DE"/>
              </w:rPr>
              <w:br/>
              <w:t>stehen sie zu anderen Lebe-</w:t>
            </w:r>
            <w:r>
              <w:rPr>
                <w:rFonts w:eastAsia="Times New Roman" w:cs="Arial"/>
                <w:i/>
                <w:lang w:eastAsia="de-DE"/>
              </w:rPr>
              <w:br/>
              <w:t>wesen?</w:t>
            </w:r>
          </w:p>
          <w:p w14:paraId="0B933C36" w14:textId="77777777" w:rsidR="00E952F6" w:rsidRDefault="00E952F6" w:rsidP="00D71A16">
            <w:pPr>
              <w:spacing w:line="240" w:lineRule="auto"/>
              <w:rPr>
                <w:rFonts w:eastAsia="Times New Roman" w:cs="Arial"/>
                <w:lang w:eastAsia="de-DE"/>
              </w:rPr>
            </w:pPr>
          </w:p>
          <w:p w14:paraId="2A799200" w14:textId="77777777" w:rsidR="00E952F6" w:rsidRPr="00806535" w:rsidRDefault="00E952F6" w:rsidP="00D71A16">
            <w:pPr>
              <w:spacing w:line="240" w:lineRule="auto"/>
              <w:jc w:val="right"/>
              <w:rPr>
                <w:rFonts w:eastAsia="Times New Roman" w:cs="Arial"/>
                <w:lang w:eastAsia="de-DE"/>
              </w:rPr>
            </w:pPr>
            <w:r>
              <w:rPr>
                <w:rFonts w:eastAsia="Times New Roman" w:cs="Arial"/>
                <w:lang w:eastAsia="de-DE"/>
              </w:rPr>
              <w:t>ca. 4 Ustd.</w:t>
            </w:r>
          </w:p>
        </w:tc>
        <w:tc>
          <w:tcPr>
            <w:tcW w:w="1193" w:type="pct"/>
            <w:tcBorders>
              <w:top w:val="single" w:sz="12" w:space="0" w:color="auto"/>
              <w:left w:val="single" w:sz="4" w:space="0" w:color="00000A"/>
              <w:bottom w:val="single" w:sz="4" w:space="0" w:color="auto"/>
              <w:right w:val="single" w:sz="4" w:space="0" w:color="auto"/>
            </w:tcBorders>
          </w:tcPr>
          <w:p w14:paraId="14E2CE30" w14:textId="77777777" w:rsidR="00E952F6" w:rsidRPr="00B0042E" w:rsidRDefault="00E952F6" w:rsidP="00D71A16">
            <w:pPr>
              <w:spacing w:before="120" w:line="240" w:lineRule="auto"/>
              <w:rPr>
                <w:b/>
                <w:bCs/>
              </w:rPr>
            </w:pPr>
            <w:r w:rsidRPr="00B0042E">
              <w:rPr>
                <w:b/>
                <w:bCs/>
              </w:rPr>
              <w:t xml:space="preserve">IF 4: </w:t>
            </w:r>
            <w:r>
              <w:rPr>
                <w:b/>
                <w:bCs/>
              </w:rPr>
              <w:br/>
            </w:r>
            <w:r w:rsidRPr="00B0042E">
              <w:rPr>
                <w:b/>
                <w:bCs/>
              </w:rPr>
              <w:t>Ökologie und Naturschutz</w:t>
            </w:r>
          </w:p>
          <w:p w14:paraId="5C0CC627" w14:textId="77777777" w:rsidR="00E952F6" w:rsidRPr="00A8628D" w:rsidRDefault="00E952F6" w:rsidP="00D71A16">
            <w:pPr>
              <w:spacing w:before="240" w:after="60" w:line="240" w:lineRule="auto"/>
              <w:rPr>
                <w:rFonts w:cs="Arial"/>
              </w:rPr>
            </w:pPr>
            <w:r w:rsidRPr="00A8628D">
              <w:rPr>
                <w:rFonts w:cs="Arial"/>
              </w:rPr>
              <w:t>Merkmale eines Ökosystems</w:t>
            </w:r>
          </w:p>
          <w:p w14:paraId="711AA147" w14:textId="77777777" w:rsidR="00E952F6" w:rsidRDefault="00E952F6" w:rsidP="00E952F6">
            <w:pPr>
              <w:pStyle w:val="Listenabsatz"/>
              <w:numPr>
                <w:ilvl w:val="0"/>
                <w:numId w:val="17"/>
              </w:numPr>
              <w:spacing w:after="0" w:line="240" w:lineRule="auto"/>
              <w:ind w:left="215" w:hanging="215"/>
              <w:jc w:val="left"/>
            </w:pPr>
            <w:r>
              <w:t xml:space="preserve">Erkundung eines heimischen Ökosystems </w:t>
            </w:r>
          </w:p>
          <w:p w14:paraId="25AA1C34" w14:textId="77777777" w:rsidR="00E952F6" w:rsidRDefault="00E952F6" w:rsidP="00E952F6">
            <w:pPr>
              <w:pStyle w:val="Listenabsatz"/>
              <w:numPr>
                <w:ilvl w:val="0"/>
                <w:numId w:val="17"/>
              </w:numPr>
              <w:spacing w:after="0" w:line="240" w:lineRule="auto"/>
              <w:ind w:left="215" w:hanging="215"/>
              <w:jc w:val="left"/>
            </w:pPr>
            <w:r>
              <w:t>Einfluss der Jahreszeiten</w:t>
            </w:r>
          </w:p>
          <w:p w14:paraId="0A08B0AA" w14:textId="77777777" w:rsidR="00E952F6" w:rsidRDefault="00E952F6" w:rsidP="00E952F6">
            <w:pPr>
              <w:pStyle w:val="Listenabsatz"/>
              <w:numPr>
                <w:ilvl w:val="0"/>
                <w:numId w:val="17"/>
              </w:numPr>
              <w:spacing w:after="0" w:line="240" w:lineRule="auto"/>
              <w:ind w:left="215" w:hanging="215"/>
              <w:jc w:val="left"/>
            </w:pPr>
            <w:r>
              <w:t xml:space="preserve">charakteristische Arten und ihre Angepasstheiten an den </w:t>
            </w:r>
            <w:r>
              <w:br/>
              <w:t>Lebensraum</w:t>
            </w:r>
          </w:p>
          <w:p w14:paraId="0A6E1EF6" w14:textId="77777777" w:rsidR="00E952F6" w:rsidRDefault="00E952F6" w:rsidP="00E952F6">
            <w:pPr>
              <w:pStyle w:val="Listenabsatz"/>
              <w:numPr>
                <w:ilvl w:val="0"/>
                <w:numId w:val="17"/>
              </w:numPr>
              <w:spacing w:after="0" w:line="240" w:lineRule="auto"/>
              <w:ind w:left="215" w:hanging="215"/>
              <w:jc w:val="left"/>
            </w:pPr>
            <w:r>
              <w:t>biotische Wechselwirkungen</w:t>
            </w:r>
          </w:p>
          <w:p w14:paraId="3DA6757F" w14:textId="77777777" w:rsidR="00E952F6" w:rsidRPr="007E2F59" w:rsidRDefault="00E952F6" w:rsidP="00E952F6">
            <w:pPr>
              <w:pStyle w:val="Listenabsatz"/>
              <w:numPr>
                <w:ilvl w:val="0"/>
                <w:numId w:val="17"/>
              </w:numPr>
              <w:spacing w:after="0" w:line="240" w:lineRule="auto"/>
              <w:ind w:left="215" w:hanging="215"/>
              <w:jc w:val="left"/>
              <w:rPr>
                <w:color w:val="BFBFBF" w:themeColor="background1" w:themeShade="BF"/>
              </w:rPr>
            </w:pPr>
            <w:r>
              <w:t xml:space="preserve">ökologische Bedeutung von Pilzen </w:t>
            </w:r>
            <w:r>
              <w:rPr>
                <w:color w:val="BFBFBF" w:themeColor="background1" w:themeShade="BF"/>
              </w:rPr>
              <w:t>und ausgewählten Wirbellosen</w:t>
            </w:r>
          </w:p>
          <w:p w14:paraId="35F65078" w14:textId="77777777" w:rsidR="00E952F6" w:rsidRPr="00144C20" w:rsidRDefault="00E952F6" w:rsidP="00E952F6">
            <w:pPr>
              <w:pStyle w:val="Listenabsatz"/>
              <w:numPr>
                <w:ilvl w:val="0"/>
                <w:numId w:val="17"/>
              </w:numPr>
              <w:spacing w:after="0" w:line="240" w:lineRule="auto"/>
              <w:ind w:left="215" w:hanging="215"/>
              <w:jc w:val="left"/>
            </w:pPr>
            <w:r>
              <w:t>Artenkenntnis</w:t>
            </w:r>
          </w:p>
        </w:tc>
        <w:tc>
          <w:tcPr>
            <w:tcW w:w="1347" w:type="pct"/>
            <w:tcBorders>
              <w:top w:val="single" w:sz="12" w:space="0" w:color="auto"/>
              <w:left w:val="single" w:sz="4" w:space="0" w:color="auto"/>
              <w:bottom w:val="single" w:sz="4" w:space="0" w:color="auto"/>
              <w:right w:val="single" w:sz="4" w:space="0" w:color="auto"/>
            </w:tcBorders>
          </w:tcPr>
          <w:p w14:paraId="4579E270" w14:textId="77777777" w:rsidR="00E952F6" w:rsidRDefault="00E952F6" w:rsidP="00D71A16">
            <w:pPr>
              <w:pStyle w:val="Listenabsatz"/>
              <w:numPr>
                <w:ilvl w:val="0"/>
                <w:numId w:val="0"/>
              </w:numPr>
              <w:spacing w:before="120" w:after="0" w:line="240" w:lineRule="auto"/>
              <w:ind w:left="567" w:hanging="567"/>
              <w:contextualSpacing w:val="0"/>
              <w:jc w:val="left"/>
              <w:rPr>
                <w:rFonts w:cs="Arial"/>
              </w:rPr>
            </w:pPr>
            <w:r w:rsidRPr="00F40572">
              <w:rPr>
                <w:rFonts w:cs="Arial"/>
              </w:rPr>
              <w:t>UF3</w:t>
            </w:r>
            <w:r>
              <w:rPr>
                <w:rFonts w:cs="Arial"/>
              </w:rPr>
              <w:t>:</w:t>
            </w:r>
            <w:r w:rsidRPr="00F40572">
              <w:rPr>
                <w:rFonts w:cs="Arial"/>
              </w:rPr>
              <w:t xml:space="preserve"> Ordnung und Systematisi</w:t>
            </w:r>
            <w:r w:rsidRPr="00F40572">
              <w:rPr>
                <w:rFonts w:cs="Arial"/>
              </w:rPr>
              <w:t>e</w:t>
            </w:r>
            <w:r w:rsidRPr="00F40572">
              <w:rPr>
                <w:rFonts w:cs="Arial"/>
              </w:rPr>
              <w:t xml:space="preserve">rung </w:t>
            </w:r>
          </w:p>
          <w:p w14:paraId="6FF0AA2B"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Vergleich Pilz – Tier – Pflanze</w:t>
            </w:r>
          </w:p>
          <w:p w14:paraId="7EBD1865"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verschiedene biotische Bezi</w:t>
            </w:r>
            <w:r>
              <w:rPr>
                <w:rFonts w:cs="Arial"/>
              </w:rPr>
              <w:t>e</w:t>
            </w:r>
            <w:r>
              <w:rPr>
                <w:rFonts w:cs="Arial"/>
              </w:rPr>
              <w:t>hungen</w:t>
            </w:r>
          </w:p>
        </w:tc>
        <w:tc>
          <w:tcPr>
            <w:tcW w:w="1173" w:type="pct"/>
            <w:tcBorders>
              <w:top w:val="single" w:sz="12" w:space="0" w:color="auto"/>
              <w:left w:val="single" w:sz="4" w:space="0" w:color="auto"/>
              <w:bottom w:val="single" w:sz="4" w:space="0" w:color="auto"/>
              <w:right w:val="single" w:sz="4" w:space="0" w:color="00000A"/>
            </w:tcBorders>
          </w:tcPr>
          <w:p w14:paraId="375DE6BC" w14:textId="77777777" w:rsidR="00E952F6" w:rsidRDefault="00E952F6" w:rsidP="00D71A16">
            <w:pPr>
              <w:spacing w:before="120" w:after="60" w:line="240" w:lineRule="auto"/>
              <w:rPr>
                <w:rFonts w:eastAsia="Times New Roman" w:cs="Arial"/>
                <w:i/>
                <w:lang w:eastAsia="de-DE"/>
              </w:rPr>
            </w:pPr>
            <w:r w:rsidRPr="00240105">
              <w:rPr>
                <w:rFonts w:eastAsia="Times New Roman" w:cs="Arial"/>
                <w:lang w:eastAsia="de-DE"/>
              </w:rPr>
              <w:t>…</w:t>
            </w:r>
            <w:r w:rsidRPr="00240105">
              <w:rPr>
                <w:rFonts w:eastAsia="Times New Roman" w:cs="Arial"/>
                <w:i/>
                <w:lang w:eastAsia="de-DE"/>
              </w:rPr>
              <w:t>zur Schwerpunktsetzung</w:t>
            </w:r>
          </w:p>
          <w:p w14:paraId="28698082" w14:textId="77777777" w:rsidR="00E952F6" w:rsidRDefault="00E952F6" w:rsidP="00D71A16">
            <w:pPr>
              <w:spacing w:before="60" w:after="60" w:line="240" w:lineRule="auto"/>
              <w:rPr>
                <w:rFonts w:eastAsia="Times New Roman" w:cs="Arial"/>
                <w:lang w:eastAsia="de-DE"/>
              </w:rPr>
            </w:pPr>
            <w:r>
              <w:rPr>
                <w:rFonts w:eastAsia="Times New Roman" w:cs="Arial"/>
                <w:lang w:eastAsia="de-DE"/>
              </w:rPr>
              <w:t>biotische Wechselwirkungen: Parasi</w:t>
            </w:r>
            <w:r>
              <w:rPr>
                <w:rFonts w:eastAsia="Times New Roman" w:cs="Arial"/>
                <w:lang w:eastAsia="de-DE"/>
              </w:rPr>
              <w:softHyphen/>
              <w:t xml:space="preserve">tismus, Symbiose und </w:t>
            </w:r>
            <w:r>
              <w:rPr>
                <w:rFonts w:eastAsia="Times New Roman" w:cs="Arial"/>
                <w:lang w:eastAsia="de-DE"/>
              </w:rPr>
              <w:br/>
              <w:t>sapro</w:t>
            </w:r>
            <w:r>
              <w:rPr>
                <w:rFonts w:eastAsia="Times New Roman" w:cs="Arial"/>
                <w:lang w:eastAsia="de-DE"/>
              </w:rPr>
              <w:softHyphen/>
              <w:t>biontische Lebensweise</w:t>
            </w:r>
          </w:p>
          <w:p w14:paraId="7273B644" w14:textId="77777777" w:rsidR="00E952F6" w:rsidRPr="00C7037D" w:rsidRDefault="00E952F6" w:rsidP="00D71A16">
            <w:pPr>
              <w:spacing w:before="60" w:after="60" w:line="240" w:lineRule="auto"/>
              <w:rPr>
                <w:rFonts w:eastAsia="Times New Roman" w:cs="Arial"/>
                <w:lang w:eastAsia="de-DE"/>
              </w:rPr>
            </w:pPr>
            <w:r>
              <w:rPr>
                <w:rFonts w:eastAsia="Times New Roman" w:cs="Arial"/>
                <w:lang w:eastAsia="de-DE"/>
              </w:rPr>
              <w:t>Bau der Pilze: nur grundlegend im Kontrast zu Pflanzen und Ti</w:t>
            </w:r>
            <w:r>
              <w:rPr>
                <w:rFonts w:eastAsia="Times New Roman" w:cs="Arial"/>
                <w:lang w:eastAsia="de-DE"/>
              </w:rPr>
              <w:t>e</w:t>
            </w:r>
            <w:r>
              <w:rPr>
                <w:rFonts w:eastAsia="Times New Roman" w:cs="Arial"/>
                <w:lang w:eastAsia="de-DE"/>
              </w:rPr>
              <w:t>ren</w:t>
            </w:r>
            <w:r>
              <w:rPr>
                <w:rFonts w:eastAsia="Times New Roman" w:cs="Arial"/>
                <w:lang w:eastAsia="de-DE"/>
              </w:rPr>
              <w:br/>
            </w:r>
            <w:r>
              <w:rPr>
                <w:rFonts w:eastAsia="Times New Roman" w:cs="Arial"/>
                <w:iCs/>
                <w:lang w:eastAsia="de-DE"/>
              </w:rPr>
              <w:t>Artenkenntnis: Fokussierung auf wenige, häufige Arten</w:t>
            </w:r>
            <w:r>
              <w:rPr>
                <w:rFonts w:eastAsia="Times New Roman" w:cs="Arial"/>
                <w:iCs/>
                <w:lang w:eastAsia="de-DE"/>
              </w:rPr>
              <w:br/>
            </w:r>
            <w:r>
              <w:rPr>
                <w:rFonts w:eastAsia="Times New Roman" w:cs="Arial"/>
                <w:iCs/>
                <w:lang w:eastAsia="de-DE"/>
              </w:rPr>
              <w:br/>
            </w:r>
            <w:r w:rsidRPr="00763A29">
              <w:rPr>
                <w:rFonts w:eastAsia="Times New Roman" w:cs="Arial"/>
                <w:i/>
                <w:lang w:eastAsia="de-DE"/>
              </w:rPr>
              <w:t>…zur Vernetzung</w:t>
            </w:r>
          </w:p>
          <w:p w14:paraId="5C245400"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5.1: Bau der Pflanzen-</w:t>
            </w:r>
            <w:r>
              <w:rPr>
                <w:rFonts w:eastAsia="Times New Roman" w:cs="Arial"/>
                <w:lang w:eastAsia="de-DE"/>
              </w:rPr>
              <w:br/>
              <w:t xml:space="preserve">     zelle</w:t>
            </w:r>
          </w:p>
          <w:p w14:paraId="78B7633B" w14:textId="77777777" w:rsidR="00E952F6" w:rsidRPr="00A5007E" w:rsidRDefault="00E952F6" w:rsidP="00D71A16">
            <w:pPr>
              <w:spacing w:line="240" w:lineRule="auto"/>
              <w:ind w:left="284" w:hanging="284"/>
              <w:rPr>
                <w:rFonts w:eastAsia="Times New Roman" w:cs="Arial"/>
                <w:lang w:eastAsia="de-DE"/>
              </w:rPr>
            </w:pPr>
            <w:r>
              <w:rPr>
                <w:rFonts w:eastAsia="Times New Roman" w:cs="Arial"/>
                <w:lang w:eastAsia="de-DE"/>
              </w:rPr>
              <w:sym w:font="Symbol" w:char="F0AE"/>
            </w:r>
            <w:r>
              <w:rPr>
                <w:rFonts w:eastAsia="Times New Roman" w:cs="Arial"/>
                <w:lang w:eastAsia="de-DE"/>
              </w:rPr>
              <w:t xml:space="preserve"> UV 9.3, UV 9.5</w:t>
            </w:r>
            <w:r>
              <w:rPr>
                <w:rFonts w:eastAsia="Times New Roman" w:cs="Arial"/>
                <w:lang w:eastAsia="de-DE"/>
              </w:rPr>
              <w:br/>
              <w:t>Stoffkreisläufe, Destruenten</w:t>
            </w:r>
          </w:p>
        </w:tc>
      </w:tr>
      <w:tr w:rsidR="00E952F6" w14:paraId="1D9CC247" w14:textId="77777777" w:rsidTr="00D71A16">
        <w:tblPrEx>
          <w:tblCellMar>
            <w:top w:w="57" w:type="dxa"/>
            <w:bottom w:w="57" w:type="dxa"/>
          </w:tblCellMar>
        </w:tblPrEx>
        <w:tc>
          <w:tcPr>
            <w:tcW w:w="1287" w:type="pct"/>
            <w:tcBorders>
              <w:top w:val="single" w:sz="12" w:space="0" w:color="auto"/>
              <w:left w:val="single" w:sz="4" w:space="0" w:color="00000A"/>
              <w:bottom w:val="single" w:sz="12" w:space="0" w:color="auto"/>
              <w:right w:val="single" w:sz="4" w:space="0" w:color="00000A"/>
            </w:tcBorders>
          </w:tcPr>
          <w:p w14:paraId="384BBDF6" w14:textId="77777777" w:rsidR="00E952F6" w:rsidRPr="00D41E1B" w:rsidRDefault="00E952F6" w:rsidP="00D71A16">
            <w:pPr>
              <w:spacing w:line="240" w:lineRule="auto"/>
              <w:rPr>
                <w:rFonts w:eastAsia="Times New Roman" w:cs="Arial"/>
                <w:b/>
                <w:lang w:eastAsia="de-DE"/>
              </w:rPr>
            </w:pPr>
            <w:r>
              <w:rPr>
                <w:rFonts w:eastAsia="Times New Roman" w:cs="Arial"/>
                <w:b/>
                <w:lang w:eastAsia="de-DE"/>
              </w:rPr>
              <w:t>UV 9</w:t>
            </w:r>
            <w:r w:rsidRPr="00D41E1B">
              <w:rPr>
                <w:rFonts w:eastAsia="Times New Roman" w:cs="Arial"/>
                <w:b/>
                <w:lang w:eastAsia="de-DE"/>
              </w:rPr>
              <w:t>.</w:t>
            </w:r>
            <w:r>
              <w:rPr>
                <w:rFonts w:eastAsia="Times New Roman" w:cs="Arial"/>
                <w:b/>
                <w:lang w:eastAsia="de-DE"/>
              </w:rPr>
              <w:t>3</w:t>
            </w:r>
            <w:r w:rsidRPr="00D41E1B">
              <w:rPr>
                <w:rFonts w:eastAsia="Times New Roman" w:cs="Arial"/>
                <w:b/>
                <w:lang w:eastAsia="de-DE"/>
              </w:rPr>
              <w:t xml:space="preserve">: </w:t>
            </w:r>
            <w:r>
              <w:rPr>
                <w:rFonts w:eastAsia="Times New Roman" w:cs="Arial"/>
                <w:b/>
                <w:lang w:eastAsia="de-DE"/>
              </w:rPr>
              <w:br/>
              <w:t>Bodenlebewesen und ihre Rolle im Ökosystem</w:t>
            </w:r>
          </w:p>
          <w:p w14:paraId="4CC35724"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Warum wächst der Waldboden nicht jedes Jahr höher?</w:t>
            </w:r>
          </w:p>
          <w:p w14:paraId="7CF2D292"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Welche Wirbellosen finden wir im Falllaub?</w:t>
            </w:r>
          </w:p>
          <w:p w14:paraId="0A852AB8"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Welche ökologische Bedeutung h</w:t>
            </w:r>
            <w:r>
              <w:rPr>
                <w:rFonts w:eastAsia="Times New Roman" w:cs="Arial"/>
                <w:i/>
                <w:lang w:eastAsia="de-DE"/>
              </w:rPr>
              <w:t>a</w:t>
            </w:r>
            <w:r>
              <w:rPr>
                <w:rFonts w:eastAsia="Times New Roman" w:cs="Arial"/>
                <w:i/>
                <w:lang w:eastAsia="de-DE"/>
              </w:rPr>
              <w:t>ben Wirbel</w:t>
            </w:r>
            <w:r>
              <w:rPr>
                <w:rFonts w:eastAsia="Times New Roman" w:cs="Arial"/>
                <w:i/>
                <w:lang w:eastAsia="de-DE"/>
              </w:rPr>
              <w:softHyphen/>
              <w:t>lose im Waldboden?</w:t>
            </w:r>
          </w:p>
          <w:p w14:paraId="31C49C1A" w14:textId="77777777" w:rsidR="00E952F6" w:rsidRDefault="00E952F6" w:rsidP="00D71A16">
            <w:pPr>
              <w:spacing w:line="240" w:lineRule="auto"/>
              <w:rPr>
                <w:rFonts w:eastAsia="Times New Roman" w:cs="Arial"/>
                <w:lang w:eastAsia="de-DE"/>
              </w:rPr>
            </w:pPr>
          </w:p>
          <w:p w14:paraId="5EA56151" w14:textId="77777777" w:rsidR="00E952F6" w:rsidRPr="00F02555" w:rsidRDefault="00E952F6" w:rsidP="00D71A16">
            <w:pPr>
              <w:spacing w:line="240" w:lineRule="auto"/>
              <w:jc w:val="right"/>
              <w:rPr>
                <w:rFonts w:eastAsia="Times New Roman" w:cs="Arial"/>
                <w:lang w:eastAsia="de-DE"/>
              </w:rPr>
            </w:pPr>
            <w:r>
              <w:rPr>
                <w:rFonts w:eastAsia="Times New Roman" w:cs="Arial"/>
                <w:lang w:eastAsia="de-DE"/>
              </w:rPr>
              <w:t>ca. 6 Ustd.</w:t>
            </w:r>
          </w:p>
        </w:tc>
        <w:tc>
          <w:tcPr>
            <w:tcW w:w="1193" w:type="pct"/>
            <w:tcBorders>
              <w:top w:val="single" w:sz="12" w:space="0" w:color="auto"/>
              <w:left w:val="single" w:sz="4" w:space="0" w:color="00000A"/>
              <w:bottom w:val="single" w:sz="12" w:space="0" w:color="auto"/>
              <w:right w:val="single" w:sz="4" w:space="0" w:color="auto"/>
            </w:tcBorders>
          </w:tcPr>
          <w:p w14:paraId="09935265" w14:textId="77777777" w:rsidR="00E952F6" w:rsidRPr="00A5744C" w:rsidRDefault="00E952F6" w:rsidP="00D71A16">
            <w:pPr>
              <w:spacing w:line="240" w:lineRule="auto"/>
              <w:rPr>
                <w:b/>
                <w:bCs/>
              </w:rPr>
            </w:pPr>
            <w:r w:rsidRPr="00B0042E">
              <w:rPr>
                <w:b/>
                <w:bCs/>
              </w:rPr>
              <w:t xml:space="preserve">IF 4: </w:t>
            </w:r>
            <w:r>
              <w:rPr>
                <w:b/>
                <w:bCs/>
              </w:rPr>
              <w:br/>
            </w:r>
            <w:r w:rsidRPr="00B0042E">
              <w:rPr>
                <w:b/>
                <w:bCs/>
              </w:rPr>
              <w:t>Ökolog</w:t>
            </w:r>
            <w:r>
              <w:rPr>
                <w:b/>
                <w:bCs/>
              </w:rPr>
              <w:t>ie und Naturschutz</w:t>
            </w:r>
            <w:r>
              <w:rPr>
                <w:b/>
                <w:bCs/>
              </w:rPr>
              <w:br/>
            </w:r>
            <w:r>
              <w:rPr>
                <w:b/>
                <w:bCs/>
              </w:rPr>
              <w:br/>
            </w:r>
            <w:r w:rsidRPr="00A8628D">
              <w:rPr>
                <w:rFonts w:cs="Arial"/>
              </w:rPr>
              <w:t>Merkmale eines Ökosystems</w:t>
            </w:r>
          </w:p>
          <w:p w14:paraId="73CCAABB" w14:textId="77777777" w:rsidR="00E952F6" w:rsidRDefault="00E952F6" w:rsidP="00E952F6">
            <w:pPr>
              <w:pStyle w:val="Listenabsatz"/>
              <w:numPr>
                <w:ilvl w:val="0"/>
                <w:numId w:val="17"/>
              </w:numPr>
              <w:spacing w:after="0" w:line="240" w:lineRule="auto"/>
              <w:ind w:left="215" w:hanging="215"/>
              <w:jc w:val="left"/>
            </w:pPr>
            <w:r>
              <w:t xml:space="preserve">charakteristische Arten und ihre Angepasstheiten an den </w:t>
            </w:r>
            <w:r>
              <w:br/>
              <w:t xml:space="preserve">Lebensraum, </w:t>
            </w:r>
          </w:p>
          <w:p w14:paraId="0DBEB110" w14:textId="77777777" w:rsidR="00E952F6" w:rsidRDefault="00E952F6" w:rsidP="00E952F6">
            <w:pPr>
              <w:pStyle w:val="Listenabsatz"/>
              <w:numPr>
                <w:ilvl w:val="0"/>
                <w:numId w:val="17"/>
              </w:numPr>
              <w:spacing w:after="0" w:line="240" w:lineRule="auto"/>
              <w:ind w:left="215" w:hanging="215"/>
              <w:jc w:val="left"/>
            </w:pPr>
            <w:r>
              <w:t xml:space="preserve">ausgewählte Wirbellosen-Taxa </w:t>
            </w:r>
          </w:p>
          <w:p w14:paraId="679B604B" w14:textId="77777777" w:rsidR="00E952F6" w:rsidRDefault="00E952F6" w:rsidP="00E952F6">
            <w:pPr>
              <w:pStyle w:val="Listenabsatz"/>
              <w:numPr>
                <w:ilvl w:val="0"/>
                <w:numId w:val="17"/>
              </w:numPr>
              <w:spacing w:after="0" w:line="240" w:lineRule="auto"/>
              <w:ind w:left="215" w:hanging="215"/>
              <w:jc w:val="left"/>
            </w:pPr>
            <w:r>
              <w:t xml:space="preserve">ökologische Bedeutung von </w:t>
            </w:r>
            <w:r w:rsidRPr="00973168">
              <w:rPr>
                <w:color w:val="BFBFBF" w:themeColor="background1" w:themeShade="BF"/>
              </w:rPr>
              <w:t xml:space="preserve">Pilzen und </w:t>
            </w:r>
            <w:r>
              <w:t xml:space="preserve">ausgewählten </w:t>
            </w:r>
            <w:r>
              <w:br/>
              <w:t>Wirbellosen</w:t>
            </w:r>
          </w:p>
          <w:p w14:paraId="4ECA00E6" w14:textId="77777777" w:rsidR="00E952F6" w:rsidRPr="00973168" w:rsidRDefault="00E952F6" w:rsidP="00E952F6">
            <w:pPr>
              <w:pStyle w:val="Listenabsatz"/>
              <w:numPr>
                <w:ilvl w:val="0"/>
                <w:numId w:val="17"/>
              </w:numPr>
              <w:spacing w:after="0" w:line="240" w:lineRule="auto"/>
              <w:ind w:left="215" w:hanging="215"/>
              <w:jc w:val="left"/>
            </w:pPr>
            <w:r>
              <w:t>Artenkenntnis</w:t>
            </w:r>
          </w:p>
        </w:tc>
        <w:tc>
          <w:tcPr>
            <w:tcW w:w="1347" w:type="pct"/>
            <w:tcBorders>
              <w:top w:val="single" w:sz="12" w:space="0" w:color="auto"/>
              <w:left w:val="single" w:sz="4" w:space="0" w:color="auto"/>
              <w:bottom w:val="single" w:sz="12" w:space="0" w:color="auto"/>
              <w:right w:val="single" w:sz="4" w:space="0" w:color="auto"/>
            </w:tcBorders>
          </w:tcPr>
          <w:p w14:paraId="369167B9" w14:textId="77777777" w:rsidR="00E952F6" w:rsidRDefault="00E952F6" w:rsidP="00D71A16">
            <w:pPr>
              <w:pStyle w:val="Listenabsatz"/>
              <w:numPr>
                <w:ilvl w:val="0"/>
                <w:numId w:val="0"/>
              </w:numPr>
              <w:spacing w:before="120" w:after="60" w:line="240" w:lineRule="auto"/>
              <w:ind w:left="567" w:hanging="567"/>
              <w:contextualSpacing w:val="0"/>
              <w:jc w:val="left"/>
              <w:rPr>
                <w:rFonts w:cs="Arial"/>
              </w:rPr>
            </w:pPr>
            <w:r w:rsidRPr="00F40572">
              <w:rPr>
                <w:rFonts w:cs="Arial"/>
              </w:rPr>
              <w:t>UF3</w:t>
            </w:r>
            <w:r>
              <w:rPr>
                <w:rFonts w:cs="Arial"/>
              </w:rPr>
              <w:t>:</w:t>
            </w:r>
            <w:r w:rsidRPr="00F40572">
              <w:rPr>
                <w:rFonts w:cs="Arial"/>
              </w:rPr>
              <w:t xml:space="preserve"> Ordnung und Systematisi</w:t>
            </w:r>
            <w:r w:rsidRPr="00F40572">
              <w:rPr>
                <w:rFonts w:cs="Arial"/>
              </w:rPr>
              <w:t>e</w:t>
            </w:r>
            <w:r w:rsidRPr="00F40572">
              <w:rPr>
                <w:rFonts w:cs="Arial"/>
              </w:rPr>
              <w:t xml:space="preserve">rung </w:t>
            </w:r>
          </w:p>
          <w:p w14:paraId="0344FAD4" w14:textId="77777777" w:rsidR="00E952F6" w:rsidRPr="001C1687" w:rsidRDefault="00E952F6" w:rsidP="00E952F6">
            <w:pPr>
              <w:pStyle w:val="Listenabsatz"/>
              <w:numPr>
                <w:ilvl w:val="0"/>
                <w:numId w:val="18"/>
              </w:numPr>
              <w:spacing w:before="60" w:after="0" w:line="240" w:lineRule="auto"/>
              <w:ind w:left="397" w:hanging="284"/>
              <w:jc w:val="left"/>
              <w:rPr>
                <w:rFonts w:cs="Arial"/>
              </w:rPr>
            </w:pPr>
            <w:r w:rsidRPr="00763A29">
              <w:rPr>
                <w:rFonts w:cs="Arial"/>
              </w:rPr>
              <w:t>Überblick über in der Streu</w:t>
            </w:r>
            <w:r>
              <w:rPr>
                <w:rFonts w:cs="Arial"/>
              </w:rPr>
              <w:br/>
            </w:r>
            <w:r w:rsidRPr="00763A29">
              <w:rPr>
                <w:rFonts w:cs="Arial"/>
              </w:rPr>
              <w:t>lebende Taxa</w:t>
            </w:r>
          </w:p>
        </w:tc>
        <w:tc>
          <w:tcPr>
            <w:tcW w:w="1173" w:type="pct"/>
            <w:tcBorders>
              <w:top w:val="single" w:sz="12" w:space="0" w:color="auto"/>
              <w:left w:val="single" w:sz="4" w:space="0" w:color="auto"/>
              <w:bottom w:val="single" w:sz="12" w:space="0" w:color="auto"/>
              <w:right w:val="single" w:sz="4" w:space="0" w:color="00000A"/>
            </w:tcBorders>
          </w:tcPr>
          <w:p w14:paraId="08574999" w14:textId="77777777" w:rsidR="00E952F6" w:rsidRPr="00807301" w:rsidRDefault="00E952F6" w:rsidP="00D71A16">
            <w:pPr>
              <w:spacing w:before="120" w:after="60" w:line="240" w:lineRule="auto"/>
              <w:rPr>
                <w:rFonts w:eastAsia="Times New Roman" w:cs="Arial"/>
                <w:i/>
                <w:lang w:eastAsia="de-DE"/>
              </w:rPr>
            </w:pPr>
            <w:r w:rsidRPr="00807301">
              <w:rPr>
                <w:rFonts w:eastAsia="Times New Roman" w:cs="Arial"/>
                <w:i/>
                <w:lang w:eastAsia="de-DE"/>
              </w:rPr>
              <w:t>…zur Schwerpunktsetzung</w:t>
            </w:r>
          </w:p>
          <w:p w14:paraId="17AF1701" w14:textId="77777777" w:rsidR="00E952F6" w:rsidRPr="00C35535" w:rsidRDefault="00E952F6" w:rsidP="00D71A16">
            <w:pPr>
              <w:spacing w:line="240" w:lineRule="auto"/>
              <w:rPr>
                <w:rFonts w:eastAsia="Times New Roman" w:cs="Arial"/>
                <w:lang w:eastAsia="de-DE"/>
              </w:rPr>
            </w:pPr>
            <w:r>
              <w:rPr>
                <w:rFonts w:eastAsia="Times New Roman" w:cs="Arial"/>
                <w:lang w:eastAsia="de-DE"/>
              </w:rPr>
              <w:t>Untersuchung von Streu</w:t>
            </w:r>
          </w:p>
          <w:p w14:paraId="3312301C" w14:textId="77777777" w:rsidR="00E952F6" w:rsidRPr="00763A29" w:rsidRDefault="00E952F6" w:rsidP="00D71A16">
            <w:pPr>
              <w:spacing w:before="240" w:after="60" w:line="240" w:lineRule="auto"/>
              <w:rPr>
                <w:rFonts w:eastAsia="Times New Roman" w:cs="Arial"/>
                <w:i/>
                <w:lang w:eastAsia="de-DE"/>
              </w:rPr>
            </w:pPr>
            <w:r w:rsidRPr="00763A29">
              <w:rPr>
                <w:rFonts w:eastAsia="Times New Roman" w:cs="Arial"/>
                <w:i/>
                <w:lang w:eastAsia="de-DE"/>
              </w:rPr>
              <w:t>…zur Vernetzung</w:t>
            </w:r>
          </w:p>
          <w:p w14:paraId="5BCC79F3" w14:textId="77777777" w:rsidR="00E952F6"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9.2 </w:t>
            </w:r>
            <w:r>
              <w:rPr>
                <w:rFonts w:eastAsia="Times New Roman" w:cs="Arial"/>
                <w:lang w:eastAsia="de-DE"/>
              </w:rPr>
              <w:br/>
              <w:t>Pilze als Destruenten</w:t>
            </w:r>
          </w:p>
          <w:p w14:paraId="4E6F4451" w14:textId="77777777" w:rsidR="00E952F6" w:rsidRPr="00240105"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E"/>
            </w:r>
            <w:r>
              <w:rPr>
                <w:rFonts w:eastAsia="Times New Roman" w:cs="Arial"/>
                <w:lang w:eastAsia="de-DE"/>
              </w:rPr>
              <w:t xml:space="preserve"> UV 9.5</w:t>
            </w:r>
            <w:r>
              <w:rPr>
                <w:rFonts w:eastAsia="Times New Roman" w:cs="Arial"/>
                <w:lang w:eastAsia="de-DE"/>
              </w:rPr>
              <w:br/>
              <w:t>Stoffkreisläufe: Destruenten</w:t>
            </w:r>
          </w:p>
        </w:tc>
      </w:tr>
      <w:tr w:rsidR="00E952F6" w14:paraId="456EE2FE" w14:textId="77777777" w:rsidTr="00D71A16">
        <w:tblPrEx>
          <w:tblCellMar>
            <w:top w:w="57" w:type="dxa"/>
            <w:bottom w:w="57" w:type="dxa"/>
          </w:tblCellMar>
        </w:tblPrEx>
        <w:tc>
          <w:tcPr>
            <w:tcW w:w="1287" w:type="pct"/>
            <w:tcBorders>
              <w:top w:val="single" w:sz="4" w:space="0" w:color="auto"/>
              <w:left w:val="single" w:sz="4" w:space="0" w:color="00000A"/>
              <w:bottom w:val="single" w:sz="12" w:space="0" w:color="auto"/>
              <w:right w:val="single" w:sz="4" w:space="0" w:color="00000A"/>
            </w:tcBorders>
          </w:tcPr>
          <w:p w14:paraId="21D5D205" w14:textId="77777777" w:rsidR="00E952F6" w:rsidRPr="00D41E1B" w:rsidRDefault="00E952F6" w:rsidP="00D71A16">
            <w:pPr>
              <w:spacing w:before="120" w:line="240" w:lineRule="auto"/>
              <w:rPr>
                <w:rFonts w:eastAsia="Times New Roman" w:cs="Arial"/>
                <w:b/>
                <w:lang w:eastAsia="de-DE"/>
              </w:rPr>
            </w:pPr>
            <w:r>
              <w:rPr>
                <w:rFonts w:eastAsia="Times New Roman" w:cs="Arial"/>
                <w:b/>
                <w:lang w:eastAsia="de-DE"/>
              </w:rPr>
              <w:lastRenderedPageBreak/>
              <w:t>UV 9</w:t>
            </w:r>
            <w:r w:rsidRPr="00D41E1B">
              <w:rPr>
                <w:rFonts w:eastAsia="Times New Roman" w:cs="Arial"/>
                <w:b/>
                <w:lang w:eastAsia="de-DE"/>
              </w:rPr>
              <w:t>.</w:t>
            </w:r>
            <w:r>
              <w:rPr>
                <w:rFonts w:eastAsia="Times New Roman" w:cs="Arial"/>
                <w:b/>
                <w:lang w:eastAsia="de-DE"/>
              </w:rPr>
              <w:t>4</w:t>
            </w:r>
            <w:r w:rsidRPr="00D41E1B">
              <w:rPr>
                <w:rFonts w:eastAsia="Times New Roman" w:cs="Arial"/>
                <w:b/>
                <w:lang w:eastAsia="de-DE"/>
              </w:rPr>
              <w:t xml:space="preserve">: </w:t>
            </w:r>
            <w:r>
              <w:rPr>
                <w:rFonts w:eastAsia="Times New Roman" w:cs="Arial"/>
                <w:b/>
                <w:lang w:eastAsia="de-DE"/>
              </w:rPr>
              <w:br/>
              <w:t>Ökologie im Labor</w:t>
            </w:r>
          </w:p>
          <w:p w14:paraId="22E6D472" w14:textId="77777777" w:rsidR="00E952F6" w:rsidRPr="00DF1CA5" w:rsidRDefault="00E952F6" w:rsidP="00D71A16">
            <w:pPr>
              <w:spacing w:before="180" w:line="240" w:lineRule="auto"/>
              <w:rPr>
                <w:rFonts w:eastAsia="Times New Roman" w:cs="Arial"/>
                <w:i/>
                <w:lang w:eastAsia="de-DE"/>
              </w:rPr>
            </w:pPr>
            <w:r w:rsidRPr="00DF1CA5">
              <w:rPr>
                <w:rFonts w:eastAsia="Times New Roman" w:cs="Arial"/>
                <w:i/>
                <w:lang w:eastAsia="de-DE"/>
              </w:rPr>
              <w:t xml:space="preserve">Wie lässt sich Angepasstheit unter </w:t>
            </w:r>
            <w:r>
              <w:rPr>
                <w:rFonts w:eastAsia="Times New Roman" w:cs="Arial"/>
                <w:i/>
                <w:lang w:eastAsia="de-DE"/>
              </w:rPr>
              <w:t>Laborb</w:t>
            </w:r>
            <w:r w:rsidRPr="00DF1CA5">
              <w:rPr>
                <w:rFonts w:eastAsia="Times New Roman" w:cs="Arial"/>
                <w:i/>
                <w:lang w:eastAsia="de-DE"/>
              </w:rPr>
              <w:t>edingungen untersuchen?</w:t>
            </w:r>
          </w:p>
          <w:p w14:paraId="0C70EFF6" w14:textId="77777777" w:rsidR="00E952F6" w:rsidRDefault="00E952F6" w:rsidP="00D71A16">
            <w:pPr>
              <w:spacing w:line="240" w:lineRule="auto"/>
              <w:rPr>
                <w:rFonts w:eastAsia="Times New Roman" w:cs="Arial"/>
                <w:lang w:eastAsia="de-DE"/>
              </w:rPr>
            </w:pPr>
          </w:p>
          <w:p w14:paraId="63B25BF9" w14:textId="77777777" w:rsidR="00E952F6" w:rsidRDefault="00E952F6" w:rsidP="00D71A16">
            <w:pPr>
              <w:spacing w:line="240" w:lineRule="auto"/>
              <w:jc w:val="right"/>
              <w:rPr>
                <w:rFonts w:eastAsia="Times New Roman" w:cs="Arial"/>
                <w:lang w:eastAsia="de-DE"/>
              </w:rPr>
            </w:pPr>
          </w:p>
          <w:p w14:paraId="4C7F54B8" w14:textId="77777777" w:rsidR="00E952F6" w:rsidRDefault="00E952F6" w:rsidP="00D71A16">
            <w:pPr>
              <w:spacing w:line="240" w:lineRule="auto"/>
              <w:jc w:val="right"/>
              <w:rPr>
                <w:rFonts w:eastAsia="Times New Roman" w:cs="Arial"/>
                <w:lang w:eastAsia="de-DE"/>
              </w:rPr>
            </w:pPr>
          </w:p>
          <w:p w14:paraId="4BE1FAF3" w14:textId="77777777" w:rsidR="00E952F6" w:rsidRDefault="00E952F6" w:rsidP="00D71A16">
            <w:pPr>
              <w:spacing w:line="240" w:lineRule="auto"/>
              <w:jc w:val="right"/>
              <w:rPr>
                <w:rFonts w:eastAsia="Times New Roman" w:cs="Arial"/>
                <w:lang w:eastAsia="de-DE"/>
              </w:rPr>
            </w:pPr>
          </w:p>
          <w:p w14:paraId="37650987" w14:textId="77777777" w:rsidR="00E952F6" w:rsidRDefault="00E952F6" w:rsidP="00D71A16">
            <w:pPr>
              <w:spacing w:line="240" w:lineRule="auto"/>
              <w:jc w:val="right"/>
              <w:rPr>
                <w:rFonts w:eastAsia="Times New Roman" w:cs="Arial"/>
                <w:lang w:eastAsia="de-DE"/>
              </w:rPr>
            </w:pPr>
          </w:p>
          <w:p w14:paraId="3A2B644C" w14:textId="77777777" w:rsidR="00E952F6" w:rsidRPr="00763A29" w:rsidRDefault="00E952F6" w:rsidP="00D71A16">
            <w:pPr>
              <w:spacing w:line="240" w:lineRule="auto"/>
              <w:jc w:val="right"/>
              <w:rPr>
                <w:rFonts w:eastAsia="Times New Roman" w:cs="Arial"/>
                <w:sz w:val="18"/>
                <w:lang w:eastAsia="de-DE"/>
              </w:rPr>
            </w:pPr>
          </w:p>
          <w:p w14:paraId="2DB392CC" w14:textId="77777777" w:rsidR="00E952F6" w:rsidRPr="001C099B" w:rsidRDefault="00E952F6" w:rsidP="00D71A16">
            <w:pPr>
              <w:spacing w:line="240" w:lineRule="auto"/>
              <w:jc w:val="right"/>
              <w:rPr>
                <w:rFonts w:eastAsia="Times New Roman" w:cs="Arial"/>
                <w:lang w:eastAsia="de-DE"/>
              </w:rPr>
            </w:pPr>
            <w:r>
              <w:rPr>
                <w:rFonts w:eastAsia="Times New Roman" w:cs="Arial"/>
                <w:lang w:eastAsia="de-DE"/>
              </w:rPr>
              <w:t>ca. 8</w:t>
            </w:r>
            <w:r w:rsidRPr="001C099B">
              <w:rPr>
                <w:rFonts w:eastAsia="Times New Roman" w:cs="Arial"/>
                <w:lang w:eastAsia="de-DE"/>
              </w:rPr>
              <w:t xml:space="preserve"> Ustd.</w:t>
            </w:r>
          </w:p>
        </w:tc>
        <w:tc>
          <w:tcPr>
            <w:tcW w:w="1193" w:type="pct"/>
            <w:tcBorders>
              <w:top w:val="single" w:sz="4" w:space="0" w:color="auto"/>
              <w:left w:val="single" w:sz="4" w:space="0" w:color="00000A"/>
              <w:bottom w:val="single" w:sz="12" w:space="0" w:color="auto"/>
              <w:right w:val="single" w:sz="4" w:space="0" w:color="auto"/>
            </w:tcBorders>
          </w:tcPr>
          <w:p w14:paraId="5D13781F" w14:textId="77777777" w:rsidR="00E952F6" w:rsidRPr="00B0042E" w:rsidRDefault="00E952F6" w:rsidP="00D71A16">
            <w:pPr>
              <w:spacing w:before="120" w:line="240" w:lineRule="auto"/>
              <w:rPr>
                <w:b/>
                <w:bCs/>
              </w:rPr>
            </w:pPr>
            <w:r w:rsidRPr="00B0042E">
              <w:rPr>
                <w:b/>
                <w:bCs/>
              </w:rPr>
              <w:t xml:space="preserve">IF 4: </w:t>
            </w:r>
            <w:r>
              <w:rPr>
                <w:b/>
                <w:bCs/>
              </w:rPr>
              <w:br/>
            </w:r>
            <w:r w:rsidRPr="00B0042E">
              <w:rPr>
                <w:b/>
                <w:bCs/>
              </w:rPr>
              <w:t>Ökologie und Naturschutz</w:t>
            </w:r>
          </w:p>
          <w:p w14:paraId="4EF41933" w14:textId="77777777" w:rsidR="00E952F6" w:rsidRPr="00A8628D" w:rsidRDefault="00E952F6" w:rsidP="00D71A16">
            <w:pPr>
              <w:spacing w:before="240" w:after="60" w:line="240" w:lineRule="auto"/>
              <w:rPr>
                <w:rFonts w:cs="Arial"/>
              </w:rPr>
            </w:pPr>
            <w:r w:rsidRPr="00A8628D">
              <w:rPr>
                <w:rFonts w:cs="Arial"/>
              </w:rPr>
              <w:t>Merkmale eines Ökosystems</w:t>
            </w:r>
          </w:p>
          <w:p w14:paraId="05778E80" w14:textId="77777777" w:rsidR="00E952F6" w:rsidRDefault="00E952F6" w:rsidP="00E952F6">
            <w:pPr>
              <w:pStyle w:val="Listenabsatz"/>
              <w:numPr>
                <w:ilvl w:val="0"/>
                <w:numId w:val="17"/>
              </w:numPr>
              <w:spacing w:after="0" w:line="240" w:lineRule="auto"/>
              <w:ind w:left="215" w:hanging="215"/>
              <w:jc w:val="left"/>
            </w:pPr>
            <w:r>
              <w:t>Erkundung eines heimischen Ökosystems</w:t>
            </w:r>
          </w:p>
          <w:p w14:paraId="56A2773A" w14:textId="77777777" w:rsidR="00E952F6" w:rsidRPr="001C099B" w:rsidRDefault="00E952F6" w:rsidP="00E952F6">
            <w:pPr>
              <w:pStyle w:val="Listenabsatz"/>
              <w:numPr>
                <w:ilvl w:val="0"/>
                <w:numId w:val="17"/>
              </w:numPr>
              <w:spacing w:after="0" w:line="240" w:lineRule="auto"/>
              <w:ind w:left="215" w:hanging="215"/>
              <w:jc w:val="left"/>
            </w:pPr>
            <w:r>
              <w:t>charakteristische Arten und ihre Angepasstheiten an den Le</w:t>
            </w:r>
            <w:r>
              <w:softHyphen/>
              <w:t>bens</w:t>
            </w:r>
            <w:r>
              <w:softHyphen/>
              <w:t>raum</w:t>
            </w:r>
          </w:p>
        </w:tc>
        <w:tc>
          <w:tcPr>
            <w:tcW w:w="1347" w:type="pct"/>
            <w:tcBorders>
              <w:top w:val="single" w:sz="4" w:space="0" w:color="auto"/>
              <w:left w:val="single" w:sz="4" w:space="0" w:color="auto"/>
              <w:bottom w:val="single" w:sz="12" w:space="0" w:color="auto"/>
              <w:right w:val="single" w:sz="4" w:space="0" w:color="auto"/>
            </w:tcBorders>
          </w:tcPr>
          <w:p w14:paraId="31C4C4C9" w14:textId="77777777" w:rsidR="00E952F6" w:rsidRDefault="00E952F6" w:rsidP="00D71A16">
            <w:pPr>
              <w:pStyle w:val="Listenabsatz"/>
              <w:numPr>
                <w:ilvl w:val="0"/>
                <w:numId w:val="0"/>
              </w:numPr>
              <w:spacing w:after="0" w:line="240" w:lineRule="auto"/>
              <w:ind w:left="556" w:hanging="556"/>
              <w:jc w:val="left"/>
              <w:rPr>
                <w:rFonts w:cs="Arial"/>
              </w:rPr>
            </w:pPr>
            <w:r>
              <w:rPr>
                <w:rFonts w:cs="Arial"/>
              </w:rPr>
              <w:t xml:space="preserve">E2: Wahrnehmen, Beobachten </w:t>
            </w:r>
          </w:p>
          <w:p w14:paraId="64BE2F41"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(Mikroskopie) Untersuchung Pflanzenzelle</w:t>
            </w:r>
          </w:p>
          <w:p w14:paraId="6F27C174"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F40572">
              <w:rPr>
                <w:rFonts w:cs="Arial"/>
              </w:rPr>
              <w:t>E3</w:t>
            </w:r>
            <w:r>
              <w:rPr>
                <w:rFonts w:cs="Arial"/>
              </w:rPr>
              <w:t>:</w:t>
            </w:r>
            <w:r w:rsidRPr="00F40572">
              <w:rPr>
                <w:rFonts w:cs="Arial"/>
              </w:rPr>
              <w:t xml:space="preserve"> Vermutung und Hypothese </w:t>
            </w:r>
          </w:p>
          <w:p w14:paraId="63356E1C"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begründete Vermutungen zur Blattstruktur und zur Habi</w:t>
            </w:r>
            <w:r>
              <w:rPr>
                <w:rFonts w:cs="Arial"/>
              </w:rPr>
              <w:softHyphen/>
              <w:t>tat</w:t>
            </w:r>
            <w:r>
              <w:rPr>
                <w:rFonts w:cs="Arial"/>
              </w:rPr>
              <w:softHyphen/>
              <w:t>präferenz</w:t>
            </w:r>
          </w:p>
          <w:p w14:paraId="13CE0277"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D41E1B">
              <w:rPr>
                <w:rFonts w:cs="Arial"/>
              </w:rPr>
              <w:t xml:space="preserve">E4: Untersuchung und Experiment </w:t>
            </w:r>
          </w:p>
          <w:p w14:paraId="61413DFC"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Wiederholung des Umgangs mit dem Mikroskop</w:t>
            </w:r>
          </w:p>
          <w:p w14:paraId="1EF3D393" w14:textId="77777777" w:rsidR="00E952F6" w:rsidRPr="00F40572" w:rsidRDefault="00E952F6" w:rsidP="00E952F6">
            <w:pPr>
              <w:pStyle w:val="Listenabsatz"/>
              <w:numPr>
                <w:ilvl w:val="0"/>
                <w:numId w:val="18"/>
              </w:numPr>
              <w:spacing w:after="0" w:line="240" w:lineRule="auto"/>
              <w:ind w:left="397" w:hanging="284"/>
              <w:jc w:val="left"/>
              <w:rPr>
                <w:rFonts w:cs="Arial"/>
              </w:rPr>
            </w:pPr>
            <w:r>
              <w:rPr>
                <w:rFonts w:cs="Arial"/>
              </w:rPr>
              <w:t>Faktorenkontrolle bei Über</w:t>
            </w:r>
            <w:r>
              <w:rPr>
                <w:rFonts w:cs="Arial"/>
              </w:rPr>
              <w:softHyphen/>
              <w:t>prüfung der Habitatpräferenz</w:t>
            </w:r>
          </w:p>
          <w:p w14:paraId="0B087EE1" w14:textId="77777777" w:rsidR="00E952F6" w:rsidRDefault="00E952F6" w:rsidP="00D71A16">
            <w:pPr>
              <w:pStyle w:val="Listenabsatz"/>
              <w:numPr>
                <w:ilvl w:val="0"/>
                <w:numId w:val="0"/>
              </w:numPr>
              <w:spacing w:after="0" w:line="240" w:lineRule="auto"/>
              <w:ind w:left="720"/>
              <w:jc w:val="left"/>
              <w:rPr>
                <w:rFonts w:cs="Arial"/>
              </w:rPr>
            </w:pPr>
          </w:p>
        </w:tc>
        <w:tc>
          <w:tcPr>
            <w:tcW w:w="1173" w:type="pct"/>
            <w:tcBorders>
              <w:top w:val="single" w:sz="4" w:space="0" w:color="auto"/>
              <w:left w:val="single" w:sz="4" w:space="0" w:color="auto"/>
              <w:bottom w:val="single" w:sz="12" w:space="0" w:color="auto"/>
              <w:right w:val="single" w:sz="4" w:space="0" w:color="00000A"/>
            </w:tcBorders>
          </w:tcPr>
          <w:p w14:paraId="5FF8345C" w14:textId="77777777" w:rsidR="00E952F6" w:rsidRDefault="00E952F6" w:rsidP="00D71A16">
            <w:pPr>
              <w:spacing w:before="240" w:after="60" w:line="240" w:lineRule="auto"/>
              <w:rPr>
                <w:rFonts w:eastAsia="Times New Roman" w:cs="Arial"/>
                <w:i/>
                <w:lang w:eastAsia="de-DE"/>
              </w:rPr>
            </w:pPr>
            <w:r w:rsidRPr="00302735">
              <w:rPr>
                <w:rFonts w:eastAsia="Times New Roman" w:cs="Arial"/>
                <w:i/>
                <w:lang w:eastAsia="de-DE"/>
              </w:rPr>
              <w:t>…</w:t>
            </w:r>
            <w:r w:rsidRPr="00B1609B">
              <w:rPr>
                <w:rFonts w:eastAsia="Times New Roman" w:cs="Arial"/>
                <w:i/>
                <w:lang w:eastAsia="de-DE"/>
              </w:rPr>
              <w:t>zur Vernetzung</w:t>
            </w:r>
          </w:p>
          <w:p w14:paraId="4FFD9738" w14:textId="77777777" w:rsidR="00E952F6" w:rsidRDefault="00E952F6" w:rsidP="00D71A16">
            <w:pPr>
              <w:spacing w:before="240" w:after="60" w:line="240" w:lineRule="auto"/>
              <w:rPr>
                <w:rFonts w:eastAsia="Times New Roman" w:cs="Arial"/>
                <w:i/>
                <w:lang w:eastAsia="de-DE"/>
              </w:rPr>
            </w:pPr>
            <w:r w:rsidRPr="00F51DB7">
              <w:rPr>
                <w:rFonts w:eastAsia="Times New Roman" w:cs="Arial"/>
                <w:lang w:eastAsia="de-DE"/>
              </w:rPr>
              <w:sym w:font="Symbol" w:char="F0AC"/>
            </w:r>
            <w:r>
              <w:rPr>
                <w:rFonts w:eastAsia="Times New Roman" w:cs="Arial"/>
                <w:lang w:eastAsia="de-DE"/>
              </w:rPr>
              <w:t xml:space="preserve"> UV 5.1 Einführung in das Mi</w:t>
            </w:r>
            <w:r>
              <w:rPr>
                <w:rFonts w:eastAsia="Times New Roman" w:cs="Arial"/>
                <w:lang w:eastAsia="de-DE"/>
              </w:rPr>
              <w:t>k</w:t>
            </w:r>
            <w:r>
              <w:rPr>
                <w:rFonts w:eastAsia="Times New Roman" w:cs="Arial"/>
                <w:lang w:eastAsia="de-DE"/>
              </w:rPr>
              <w:t>roskopieren</w:t>
            </w:r>
          </w:p>
          <w:p w14:paraId="4E9F2B77" w14:textId="77777777" w:rsidR="00E952F6" w:rsidRDefault="00E952F6" w:rsidP="00D71A16">
            <w:pPr>
              <w:spacing w:before="60" w:after="60" w:line="240" w:lineRule="auto"/>
              <w:ind w:left="292" w:hanging="292"/>
              <w:rPr>
                <w:rFonts w:eastAsia="Times New Roman" w:cs="Arial"/>
                <w:lang w:eastAsia="de-DE"/>
              </w:rPr>
            </w:pPr>
            <w:r w:rsidRPr="00F51DB7">
              <w:rPr>
                <w:rFonts w:eastAsia="Times New Roman" w:cs="Arial"/>
                <w:lang w:eastAsia="de-DE"/>
              </w:rPr>
              <w:sym w:font="Symbol" w:char="F0AC"/>
            </w:r>
            <w:r w:rsidRPr="00F51DB7">
              <w:rPr>
                <w:rFonts w:eastAsia="Times New Roman" w:cs="Arial"/>
                <w:lang w:eastAsia="de-DE"/>
              </w:rPr>
              <w:t xml:space="preserve"> </w:t>
            </w:r>
            <w:r>
              <w:rPr>
                <w:rFonts w:eastAsia="Times New Roman" w:cs="Arial"/>
                <w:lang w:eastAsia="de-DE"/>
              </w:rPr>
              <w:t>UV 7.4: mögliche evolutive  Erklärung von Angepassthe</w:t>
            </w:r>
            <w:r>
              <w:rPr>
                <w:rFonts w:eastAsia="Times New Roman" w:cs="Arial"/>
                <w:lang w:eastAsia="de-DE"/>
              </w:rPr>
              <w:t>i</w:t>
            </w:r>
            <w:r>
              <w:rPr>
                <w:rFonts w:eastAsia="Times New Roman" w:cs="Arial"/>
                <w:lang w:eastAsia="de-DE"/>
              </w:rPr>
              <w:t>ten</w:t>
            </w:r>
          </w:p>
          <w:p w14:paraId="4B535231" w14:textId="77777777" w:rsidR="00E952F6" w:rsidRDefault="00E952F6" w:rsidP="00D71A16">
            <w:pPr>
              <w:spacing w:before="60" w:after="60" w:line="240" w:lineRule="auto"/>
              <w:rPr>
                <w:rFonts w:eastAsia="Times New Roman" w:cs="Arial"/>
                <w:lang w:eastAsia="de-DE"/>
              </w:rPr>
            </w:pPr>
            <w:r w:rsidRPr="00F51DB7">
              <w:rPr>
                <w:rFonts w:eastAsia="Times New Roman" w:cs="Arial"/>
                <w:lang w:eastAsia="de-DE"/>
              </w:rPr>
              <w:sym w:font="Symbol" w:char="F0AC"/>
            </w:r>
            <w:r w:rsidRPr="00F51DB7">
              <w:rPr>
                <w:rFonts w:eastAsia="Times New Roman" w:cs="Arial"/>
                <w:lang w:eastAsia="de-DE"/>
              </w:rPr>
              <w:t xml:space="preserve"> </w:t>
            </w:r>
            <w:r>
              <w:rPr>
                <w:rFonts w:eastAsia="Times New Roman" w:cs="Arial"/>
                <w:lang w:eastAsia="de-DE"/>
              </w:rPr>
              <w:t>UV 8.1: Angepasstheiten</w:t>
            </w:r>
          </w:p>
          <w:p w14:paraId="5684F319" w14:textId="77777777" w:rsidR="00E952F6" w:rsidRPr="006B571F" w:rsidRDefault="00E952F6" w:rsidP="00D71A16">
            <w:pPr>
              <w:spacing w:before="60" w:after="60" w:line="240" w:lineRule="auto"/>
              <w:rPr>
                <w:rFonts w:eastAsia="Times New Roman" w:cs="Arial"/>
                <w:lang w:eastAsia="de-DE"/>
              </w:rPr>
            </w:pPr>
            <w:r w:rsidRPr="006B571F">
              <w:rPr>
                <w:rFonts w:eastAsia="Times New Roman" w:cs="Arial"/>
                <w:lang w:eastAsia="de-DE"/>
              </w:rPr>
              <w:t xml:space="preserve"> </w:t>
            </w:r>
          </w:p>
        </w:tc>
      </w:tr>
      <w:tr w:rsidR="00E952F6" w14:paraId="60B7B4BF" w14:textId="77777777" w:rsidTr="00D71A16">
        <w:tblPrEx>
          <w:tblCellMar>
            <w:top w:w="57" w:type="dxa"/>
            <w:bottom w:w="57" w:type="dxa"/>
          </w:tblCellMar>
        </w:tblPrEx>
        <w:tc>
          <w:tcPr>
            <w:tcW w:w="1287" w:type="pct"/>
            <w:tcBorders>
              <w:top w:val="single" w:sz="12" w:space="0" w:color="auto"/>
              <w:left w:val="single" w:sz="4" w:space="0" w:color="00000A"/>
              <w:bottom w:val="single" w:sz="12" w:space="0" w:color="auto"/>
              <w:right w:val="single" w:sz="4" w:space="0" w:color="00000A"/>
            </w:tcBorders>
          </w:tcPr>
          <w:p w14:paraId="4A070D1B" w14:textId="77777777" w:rsidR="00E952F6" w:rsidRPr="00D41E1B" w:rsidRDefault="00E952F6" w:rsidP="00D71A16">
            <w:pPr>
              <w:spacing w:before="120" w:line="240" w:lineRule="auto"/>
              <w:rPr>
                <w:rFonts w:eastAsia="Times New Roman" w:cs="Arial"/>
                <w:b/>
                <w:lang w:eastAsia="de-DE"/>
              </w:rPr>
            </w:pPr>
            <w:r>
              <w:rPr>
                <w:rFonts w:eastAsia="Times New Roman" w:cs="Arial"/>
                <w:b/>
                <w:lang w:eastAsia="de-DE"/>
              </w:rPr>
              <w:t>UV 9</w:t>
            </w:r>
            <w:r w:rsidRPr="00D41E1B">
              <w:rPr>
                <w:rFonts w:eastAsia="Times New Roman" w:cs="Arial"/>
                <w:b/>
                <w:lang w:eastAsia="de-DE"/>
              </w:rPr>
              <w:t>.</w:t>
            </w:r>
            <w:r>
              <w:rPr>
                <w:rFonts w:eastAsia="Times New Roman" w:cs="Arial"/>
                <w:b/>
                <w:lang w:eastAsia="de-DE"/>
              </w:rPr>
              <w:t>5</w:t>
            </w:r>
            <w:r w:rsidRPr="00D41E1B">
              <w:rPr>
                <w:rFonts w:eastAsia="Times New Roman" w:cs="Arial"/>
                <w:b/>
                <w:lang w:eastAsia="de-DE"/>
              </w:rPr>
              <w:t xml:space="preserve">: </w:t>
            </w:r>
            <w:r>
              <w:rPr>
                <w:rFonts w:eastAsia="Times New Roman" w:cs="Arial"/>
                <w:b/>
                <w:lang w:eastAsia="de-DE"/>
              </w:rPr>
              <w:br/>
              <w:t>Energiefluss und Stoffkreisläufe im Ökosystem</w:t>
            </w:r>
          </w:p>
          <w:p w14:paraId="0B8E8EB1" w14:textId="77777777" w:rsidR="00E952F6" w:rsidRDefault="00E952F6" w:rsidP="00D71A16">
            <w:pPr>
              <w:spacing w:before="180" w:line="240" w:lineRule="auto"/>
              <w:rPr>
                <w:rFonts w:eastAsia="Times New Roman" w:cs="Arial"/>
                <w:i/>
                <w:lang w:eastAsia="de-DE"/>
              </w:rPr>
            </w:pPr>
            <w:r>
              <w:rPr>
                <w:rFonts w:eastAsia="Times New Roman" w:cs="Arial"/>
                <w:i/>
                <w:lang w:eastAsia="de-DE"/>
              </w:rPr>
              <w:t xml:space="preserve">Wie lässt sich zeigen, dass </w:t>
            </w:r>
            <w:r>
              <w:rPr>
                <w:rFonts w:eastAsia="Times New Roman" w:cs="Arial"/>
                <w:i/>
                <w:lang w:eastAsia="de-DE"/>
              </w:rPr>
              <w:br/>
              <w:t>Pflanzen energiereiche Stoffe au</w:t>
            </w:r>
            <w:r>
              <w:rPr>
                <w:rFonts w:eastAsia="Times New Roman" w:cs="Arial"/>
                <w:i/>
                <w:lang w:eastAsia="de-DE"/>
              </w:rPr>
              <w:t>f</w:t>
            </w:r>
            <w:r>
              <w:rPr>
                <w:rFonts w:eastAsia="Times New Roman" w:cs="Arial"/>
                <w:i/>
                <w:lang w:eastAsia="de-DE"/>
              </w:rPr>
              <w:t>bauen können?</w:t>
            </w:r>
            <w:r>
              <w:rPr>
                <w:rFonts w:eastAsia="Times New Roman" w:cs="Arial"/>
                <w:i/>
                <w:lang w:eastAsia="de-DE"/>
              </w:rPr>
              <w:br/>
            </w:r>
          </w:p>
          <w:p w14:paraId="7704D385"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Welche Bedeutung hat die Fotosy</w:t>
            </w:r>
            <w:r>
              <w:rPr>
                <w:rFonts w:eastAsia="Times New Roman" w:cs="Arial"/>
                <w:i/>
                <w:lang w:eastAsia="de-DE"/>
              </w:rPr>
              <w:t>n</w:t>
            </w:r>
            <w:r>
              <w:rPr>
                <w:rFonts w:eastAsia="Times New Roman" w:cs="Arial"/>
                <w:i/>
                <w:lang w:eastAsia="de-DE"/>
              </w:rPr>
              <w:t xml:space="preserve">these für Pflanzen und Tiere? </w:t>
            </w:r>
          </w:p>
          <w:p w14:paraId="0F339080" w14:textId="77777777" w:rsidR="00E952F6" w:rsidRDefault="00E952F6" w:rsidP="00D71A16">
            <w:pPr>
              <w:spacing w:before="180" w:line="240" w:lineRule="auto"/>
              <w:rPr>
                <w:rFonts w:eastAsia="Times New Roman" w:cs="Arial"/>
                <w:i/>
                <w:lang w:eastAsia="de-DE"/>
              </w:rPr>
            </w:pPr>
          </w:p>
          <w:p w14:paraId="483B49A7" w14:textId="77777777" w:rsidR="00E952F6" w:rsidRPr="00F02555" w:rsidRDefault="00E952F6" w:rsidP="00D71A16">
            <w:pPr>
              <w:spacing w:line="240" w:lineRule="auto"/>
              <w:jc w:val="right"/>
              <w:rPr>
                <w:rFonts w:eastAsia="Times New Roman" w:cs="Arial"/>
                <w:lang w:eastAsia="de-DE"/>
              </w:rPr>
            </w:pPr>
            <w:r>
              <w:rPr>
                <w:rFonts w:eastAsia="Times New Roman" w:cs="Arial"/>
                <w:lang w:eastAsia="de-DE"/>
              </w:rPr>
              <w:t>ca. 8 Ustd.</w:t>
            </w:r>
          </w:p>
        </w:tc>
        <w:tc>
          <w:tcPr>
            <w:tcW w:w="1193" w:type="pct"/>
            <w:tcBorders>
              <w:top w:val="single" w:sz="12" w:space="0" w:color="auto"/>
              <w:left w:val="single" w:sz="4" w:space="0" w:color="00000A"/>
              <w:bottom w:val="single" w:sz="12" w:space="0" w:color="auto"/>
              <w:right w:val="single" w:sz="4" w:space="0" w:color="auto"/>
            </w:tcBorders>
          </w:tcPr>
          <w:p w14:paraId="25856CA1" w14:textId="77777777" w:rsidR="00E952F6" w:rsidRPr="00B0042E" w:rsidRDefault="00E952F6" w:rsidP="00D71A16">
            <w:pPr>
              <w:spacing w:before="120" w:line="240" w:lineRule="auto"/>
              <w:rPr>
                <w:b/>
                <w:bCs/>
              </w:rPr>
            </w:pPr>
            <w:r w:rsidRPr="00B0042E">
              <w:rPr>
                <w:b/>
                <w:bCs/>
              </w:rPr>
              <w:t xml:space="preserve">IF 4: </w:t>
            </w:r>
            <w:r>
              <w:rPr>
                <w:b/>
                <w:bCs/>
              </w:rPr>
              <w:br/>
            </w:r>
            <w:r w:rsidRPr="00B0042E">
              <w:rPr>
                <w:b/>
                <w:bCs/>
              </w:rPr>
              <w:t>Ökologie und Naturschutz</w:t>
            </w:r>
          </w:p>
          <w:p w14:paraId="0AA5119E" w14:textId="77777777" w:rsidR="00E952F6" w:rsidRPr="00A8628D" w:rsidRDefault="00E952F6" w:rsidP="00D71A16">
            <w:pPr>
              <w:spacing w:before="240" w:after="60" w:line="240" w:lineRule="auto"/>
              <w:rPr>
                <w:rFonts w:cs="Arial"/>
              </w:rPr>
            </w:pPr>
            <w:r w:rsidRPr="00A8628D">
              <w:rPr>
                <w:rFonts w:cs="Arial"/>
              </w:rPr>
              <w:t>Energiefluss und Stoffkreisläufe</w:t>
            </w:r>
          </w:p>
          <w:p w14:paraId="79A1858E" w14:textId="77777777" w:rsidR="00E952F6" w:rsidRPr="005813A4" w:rsidRDefault="00E952F6" w:rsidP="00E952F6">
            <w:pPr>
              <w:pStyle w:val="Listenabsatz"/>
              <w:numPr>
                <w:ilvl w:val="0"/>
                <w:numId w:val="17"/>
              </w:numPr>
              <w:spacing w:after="0" w:line="240" w:lineRule="auto"/>
              <w:ind w:left="215" w:hanging="215"/>
              <w:jc w:val="left"/>
            </w:pPr>
            <w:r w:rsidRPr="005813A4">
              <w:t>Grundprinzip der Foto</w:t>
            </w:r>
            <w:r>
              <w:t>-</w:t>
            </w:r>
            <w:r>
              <w:br/>
            </w:r>
            <w:r w:rsidRPr="005813A4">
              <w:t xml:space="preserve">synthese </w:t>
            </w:r>
            <w:r>
              <w:t>und des Kohle</w:t>
            </w:r>
            <w:r>
              <w:t>n</w:t>
            </w:r>
            <w:r>
              <w:t>stoffkreislaufs</w:t>
            </w:r>
          </w:p>
          <w:p w14:paraId="448D8A67" w14:textId="77777777" w:rsidR="00E952F6" w:rsidRPr="005D6BFD" w:rsidRDefault="00E952F6" w:rsidP="00E952F6">
            <w:pPr>
              <w:pStyle w:val="Listenabsatz"/>
              <w:numPr>
                <w:ilvl w:val="0"/>
                <w:numId w:val="17"/>
              </w:numPr>
              <w:spacing w:after="0" w:line="240" w:lineRule="auto"/>
              <w:ind w:left="215" w:hanging="215"/>
              <w:jc w:val="left"/>
            </w:pPr>
            <w:r w:rsidRPr="005813A4">
              <w:t>Nahrungsbeziehungen</w:t>
            </w:r>
            <w:r>
              <w:t xml:space="preserve"> und Nahrungsnetze</w:t>
            </w:r>
          </w:p>
          <w:p w14:paraId="050367F7" w14:textId="77777777" w:rsidR="00E952F6" w:rsidRPr="0066291E" w:rsidRDefault="00E952F6" w:rsidP="00E952F6">
            <w:pPr>
              <w:pStyle w:val="Listenabsatz"/>
              <w:numPr>
                <w:ilvl w:val="0"/>
                <w:numId w:val="17"/>
              </w:numPr>
              <w:spacing w:after="0" w:line="240" w:lineRule="auto"/>
              <w:ind w:left="215" w:hanging="215"/>
              <w:jc w:val="left"/>
              <w:rPr>
                <w:rFonts w:cs="Arial"/>
                <w:b/>
              </w:rPr>
            </w:pPr>
            <w:r w:rsidRPr="005813A4">
              <w:t>Energieentwertung</w:t>
            </w:r>
          </w:p>
        </w:tc>
        <w:tc>
          <w:tcPr>
            <w:tcW w:w="1347" w:type="pct"/>
            <w:tcBorders>
              <w:top w:val="single" w:sz="12" w:space="0" w:color="auto"/>
              <w:left w:val="single" w:sz="4" w:space="0" w:color="auto"/>
              <w:bottom w:val="single" w:sz="12" w:space="0" w:color="auto"/>
              <w:right w:val="single" w:sz="4" w:space="0" w:color="auto"/>
            </w:tcBorders>
          </w:tcPr>
          <w:p w14:paraId="6EB81A56"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D41E1B">
              <w:rPr>
                <w:rFonts w:cs="Arial"/>
              </w:rPr>
              <w:t xml:space="preserve">E6: Modell und Realität </w:t>
            </w:r>
          </w:p>
          <w:p w14:paraId="27D74A82" w14:textId="77777777" w:rsidR="00E952F6" w:rsidRDefault="00E952F6" w:rsidP="00E952F6">
            <w:pPr>
              <w:pStyle w:val="Listenabsatz"/>
              <w:numPr>
                <w:ilvl w:val="0"/>
                <w:numId w:val="18"/>
              </w:numPr>
              <w:spacing w:after="0" w:line="240" w:lineRule="auto"/>
              <w:ind w:left="397" w:hanging="284"/>
              <w:jc w:val="left"/>
              <w:rPr>
                <w:rFonts w:cs="Arial"/>
              </w:rPr>
            </w:pPr>
            <w:r w:rsidRPr="00BC1F3E">
              <w:rPr>
                <w:rFonts w:cs="Arial"/>
              </w:rPr>
              <w:t>Vereinfachung in Schemata</w:t>
            </w:r>
          </w:p>
          <w:p w14:paraId="09521B0C" w14:textId="77777777" w:rsidR="00E952F6" w:rsidRPr="00BC1F3E" w:rsidRDefault="00E952F6" w:rsidP="00E952F6">
            <w:pPr>
              <w:pStyle w:val="Listenabsatz"/>
              <w:numPr>
                <w:ilvl w:val="0"/>
                <w:numId w:val="18"/>
              </w:numPr>
              <w:spacing w:after="0" w:line="240" w:lineRule="auto"/>
              <w:ind w:left="397" w:hanging="284"/>
              <w:jc w:val="left"/>
              <w:rPr>
                <w:rFonts w:cs="Arial"/>
              </w:rPr>
            </w:pPr>
            <w:r>
              <w:rPr>
                <w:rFonts w:cs="Arial"/>
              </w:rPr>
              <w:t>kritische Reflexion</w:t>
            </w:r>
          </w:p>
          <w:p w14:paraId="2DE44938"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D41E1B">
              <w:rPr>
                <w:rFonts w:cs="Arial"/>
              </w:rPr>
              <w:t>E5: Auswertung und Schlussfolg</w:t>
            </w:r>
            <w:r w:rsidRPr="00D41E1B">
              <w:rPr>
                <w:rFonts w:cs="Arial"/>
              </w:rPr>
              <w:t>e</w:t>
            </w:r>
            <w:r w:rsidRPr="00D41E1B">
              <w:rPr>
                <w:rFonts w:cs="Arial"/>
              </w:rPr>
              <w:t xml:space="preserve">rung </w:t>
            </w:r>
          </w:p>
          <w:p w14:paraId="29D9A31D"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D41E1B">
              <w:rPr>
                <w:rFonts w:cs="Arial"/>
              </w:rPr>
              <w:t>E7: Naturwissenschaftliches De</w:t>
            </w:r>
            <w:r w:rsidRPr="00D41E1B">
              <w:rPr>
                <w:rFonts w:cs="Arial"/>
              </w:rPr>
              <w:t>n</w:t>
            </w:r>
            <w:r w:rsidRPr="00D41E1B">
              <w:rPr>
                <w:rFonts w:cs="Arial"/>
              </w:rPr>
              <w:t>ken und Arbeiten</w:t>
            </w:r>
          </w:p>
          <w:p w14:paraId="1D536B1A" w14:textId="77777777" w:rsidR="00E952F6" w:rsidRPr="00BC1F3E" w:rsidRDefault="00E952F6" w:rsidP="00E952F6">
            <w:pPr>
              <w:pStyle w:val="Listenabsatz"/>
              <w:numPr>
                <w:ilvl w:val="0"/>
                <w:numId w:val="18"/>
              </w:numPr>
              <w:spacing w:after="0" w:line="240" w:lineRule="auto"/>
              <w:ind w:left="397" w:hanging="284"/>
              <w:jc w:val="left"/>
              <w:rPr>
                <w:rFonts w:cs="Arial"/>
              </w:rPr>
            </w:pPr>
            <w:r>
              <w:rPr>
                <w:rFonts w:cs="Arial"/>
              </w:rPr>
              <w:t>Nutzung von Schemata und Experimenten</w:t>
            </w:r>
          </w:p>
        </w:tc>
        <w:tc>
          <w:tcPr>
            <w:tcW w:w="1173" w:type="pct"/>
            <w:tcBorders>
              <w:top w:val="single" w:sz="12" w:space="0" w:color="auto"/>
              <w:left w:val="single" w:sz="4" w:space="0" w:color="auto"/>
              <w:bottom w:val="single" w:sz="12" w:space="0" w:color="auto"/>
              <w:right w:val="single" w:sz="4" w:space="0" w:color="00000A"/>
            </w:tcBorders>
          </w:tcPr>
          <w:p w14:paraId="24407693" w14:textId="77777777" w:rsidR="00E952F6" w:rsidRDefault="00E952F6" w:rsidP="00D71A16">
            <w:pPr>
              <w:spacing w:before="120" w:after="60" w:line="240" w:lineRule="auto"/>
              <w:rPr>
                <w:rFonts w:eastAsia="Times New Roman" w:cs="Arial"/>
                <w:i/>
                <w:lang w:eastAsia="de-DE"/>
              </w:rPr>
            </w:pPr>
            <w:r w:rsidRPr="006B571F">
              <w:rPr>
                <w:rFonts w:eastAsia="Times New Roman" w:cs="Arial"/>
                <w:i/>
                <w:lang w:eastAsia="de-DE"/>
              </w:rPr>
              <w:t>…</w:t>
            </w:r>
            <w:r w:rsidRPr="00240105">
              <w:rPr>
                <w:rFonts w:eastAsia="Times New Roman" w:cs="Arial"/>
                <w:i/>
                <w:lang w:eastAsia="de-DE"/>
              </w:rPr>
              <w:t>zur Schwerpunktsetzung</w:t>
            </w:r>
          </w:p>
          <w:p w14:paraId="5811ACBC" w14:textId="77777777" w:rsidR="00E952F6" w:rsidRPr="006509FA" w:rsidRDefault="00E952F6" w:rsidP="00D71A16">
            <w:pPr>
              <w:spacing w:line="240" w:lineRule="auto"/>
              <w:rPr>
                <w:rFonts w:eastAsia="Times New Roman" w:cs="Arial"/>
                <w:iCs/>
                <w:lang w:eastAsia="de-DE"/>
              </w:rPr>
            </w:pPr>
            <w:r w:rsidRPr="006509FA">
              <w:rPr>
                <w:rFonts w:eastAsia="Times New Roman" w:cs="Arial"/>
                <w:iCs/>
                <w:lang w:eastAsia="de-DE"/>
              </w:rPr>
              <w:t xml:space="preserve">Historische Experimente: </w:t>
            </w:r>
          </w:p>
          <w:p w14:paraId="391C7F24" w14:textId="77777777" w:rsidR="00E952F6" w:rsidRDefault="00E952F6" w:rsidP="00D71A16">
            <w:pPr>
              <w:spacing w:line="240" w:lineRule="auto"/>
              <w:rPr>
                <w:rFonts w:eastAsia="Times New Roman" w:cs="Arial"/>
                <w:iCs/>
                <w:lang w:eastAsia="de-DE"/>
              </w:rPr>
            </w:pPr>
            <w:r w:rsidRPr="006509FA">
              <w:rPr>
                <w:rFonts w:eastAsia="Times New Roman" w:cs="Arial"/>
                <w:iCs/>
                <w:smallCaps/>
                <w:lang w:eastAsia="de-DE"/>
              </w:rPr>
              <w:t>van Helmont</w:t>
            </w:r>
            <w:r w:rsidRPr="006509FA">
              <w:rPr>
                <w:rFonts w:eastAsia="Times New Roman" w:cs="Arial"/>
                <w:iCs/>
                <w:lang w:eastAsia="de-DE"/>
              </w:rPr>
              <w:t xml:space="preserve"> o.a.</w:t>
            </w:r>
          </w:p>
          <w:p w14:paraId="15464F90" w14:textId="77777777" w:rsidR="00E952F6" w:rsidRDefault="00E952F6" w:rsidP="00D71A16">
            <w:pPr>
              <w:spacing w:line="240" w:lineRule="auto"/>
              <w:rPr>
                <w:rFonts w:eastAsia="Times New Roman" w:cs="Arial"/>
                <w:iCs/>
                <w:lang w:eastAsia="de-DE"/>
              </w:rPr>
            </w:pPr>
          </w:p>
          <w:p w14:paraId="456705BA" w14:textId="77777777" w:rsidR="00E952F6" w:rsidRPr="00F812DF" w:rsidRDefault="00E952F6" w:rsidP="00D71A16">
            <w:pPr>
              <w:spacing w:line="240" w:lineRule="auto"/>
              <w:rPr>
                <w:rFonts w:eastAsia="Times New Roman" w:cs="Arial"/>
                <w:iCs/>
                <w:smallCaps/>
                <w:color w:val="FF0000"/>
                <w:lang w:eastAsia="de-DE"/>
              </w:rPr>
            </w:pPr>
            <w:r>
              <w:rPr>
                <w:rFonts w:eastAsia="Times New Roman" w:cs="Arial"/>
                <w:b/>
                <w:iCs/>
                <w:color w:val="FF0000"/>
                <w:lang w:eastAsia="de-DE"/>
              </w:rPr>
              <w:t>MKR 1.2</w:t>
            </w:r>
            <w:r w:rsidRPr="000B0D69">
              <w:rPr>
                <w:rFonts w:eastAsia="Times New Roman" w:cs="Arial"/>
                <w:b/>
                <w:iCs/>
                <w:color w:val="FF0000"/>
                <w:lang w:eastAsia="de-DE"/>
              </w:rPr>
              <w:t>.</w:t>
            </w:r>
            <w:r w:rsidRPr="00F812DF">
              <w:rPr>
                <w:rFonts w:eastAsia="Times New Roman" w:cs="Arial"/>
                <w:iCs/>
                <w:color w:val="FF0000"/>
                <w:lang w:eastAsia="de-DE"/>
              </w:rPr>
              <w:t xml:space="preserve"> Mindmaps zur Darste</w:t>
            </w:r>
            <w:r w:rsidRPr="00F812DF">
              <w:rPr>
                <w:rFonts w:eastAsia="Times New Roman" w:cs="Arial"/>
                <w:iCs/>
                <w:color w:val="FF0000"/>
                <w:lang w:eastAsia="de-DE"/>
              </w:rPr>
              <w:t>l</w:t>
            </w:r>
            <w:r w:rsidRPr="00F812DF">
              <w:rPr>
                <w:rFonts w:eastAsia="Times New Roman" w:cs="Arial"/>
                <w:iCs/>
                <w:color w:val="FF0000"/>
                <w:lang w:eastAsia="de-DE"/>
              </w:rPr>
              <w:t xml:space="preserve">lung </w:t>
            </w:r>
            <w:r>
              <w:rPr>
                <w:rFonts w:eastAsia="Times New Roman" w:cs="Arial"/>
                <w:iCs/>
                <w:color w:val="FF0000"/>
                <w:lang w:eastAsia="de-DE"/>
              </w:rPr>
              <w:t>von Nahrungsnetzen/-beziehungen</w:t>
            </w:r>
          </w:p>
          <w:p w14:paraId="1C53962D" w14:textId="77777777" w:rsidR="00E952F6" w:rsidRDefault="00E952F6" w:rsidP="00D71A16">
            <w:pPr>
              <w:spacing w:before="240" w:after="60"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r>
              <w:rPr>
                <w:rFonts w:eastAsia="Times New Roman" w:cs="Arial"/>
                <w:i/>
                <w:lang w:eastAsia="de-DE"/>
              </w:rPr>
              <w:t xml:space="preserve"> </w:t>
            </w:r>
          </w:p>
          <w:p w14:paraId="4DB4FB83" w14:textId="77777777" w:rsidR="00E952F6"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5.4: Bedeutung der Fot</w:t>
            </w:r>
            <w:r>
              <w:rPr>
                <w:rFonts w:eastAsia="Times New Roman" w:cs="Arial"/>
                <w:lang w:eastAsia="de-DE"/>
              </w:rPr>
              <w:t>o</w:t>
            </w:r>
            <w:r>
              <w:rPr>
                <w:rFonts w:eastAsia="Times New Roman" w:cs="Arial"/>
                <w:lang w:eastAsia="de-DE"/>
              </w:rPr>
              <w:t>synthese</w:t>
            </w:r>
          </w:p>
          <w:p w14:paraId="3321AF27" w14:textId="77777777" w:rsidR="00E952F6" w:rsidRDefault="00E952F6" w:rsidP="00D71A16">
            <w:pPr>
              <w:spacing w:line="240" w:lineRule="auto"/>
              <w:ind w:left="8" w:hanging="8"/>
              <w:rPr>
                <w:rFonts w:eastAsia="Times New Roman" w:cs="Arial"/>
                <w:lang w:eastAsia="de-DE"/>
              </w:rPr>
            </w:pPr>
            <w:r>
              <w:rPr>
                <w:rFonts w:eastAsia="Times New Roman" w:cs="Arial"/>
                <w:i/>
                <w:lang w:eastAsia="de-DE"/>
              </w:rPr>
              <w:t xml:space="preserve">… </w:t>
            </w:r>
            <w:r w:rsidRPr="00B1609B">
              <w:rPr>
                <w:rFonts w:eastAsia="Times New Roman" w:cs="Arial"/>
                <w:i/>
                <w:lang w:eastAsia="de-DE"/>
              </w:rPr>
              <w:t>zu Synergien</w:t>
            </w:r>
            <w:r>
              <w:rPr>
                <w:rFonts w:eastAsia="Times New Roman" w:cs="Arial"/>
                <w:i/>
                <w:lang w:eastAsia="de-DE"/>
              </w:rPr>
              <w:t xml:space="preserve"> </w:t>
            </w:r>
            <w:r>
              <w:rPr>
                <w:rFonts w:eastAsia="Times New Roman" w:cs="Arial"/>
                <w:i/>
                <w:lang w:eastAsia="de-DE"/>
              </w:rPr>
              <w:br/>
            </w:r>
            <w:r w:rsidRPr="00A5007E">
              <w:rPr>
                <w:rFonts w:eastAsia="Times New Roman" w:cs="Arial"/>
                <w:lang w:eastAsia="de-DE"/>
              </w:rPr>
              <w:sym w:font="Wingdings 3" w:char="F067"/>
            </w:r>
            <w:r>
              <w:rPr>
                <w:rFonts w:eastAsia="Times New Roman" w:cs="Arial"/>
                <w:lang w:eastAsia="de-DE"/>
              </w:rPr>
              <w:t xml:space="preserve"> Physik UV 9.4: Energieum-</w:t>
            </w:r>
          </w:p>
          <w:p w14:paraId="2E49277D" w14:textId="77777777" w:rsidR="00E952F6" w:rsidRPr="00A5007E" w:rsidRDefault="00E952F6" w:rsidP="00D71A16">
            <w:pPr>
              <w:spacing w:line="240" w:lineRule="auto"/>
              <w:ind w:left="8" w:hanging="8"/>
              <w:rPr>
                <w:rFonts w:eastAsia="Times New Roman" w:cs="Arial"/>
                <w:lang w:eastAsia="de-DE"/>
              </w:rPr>
            </w:pPr>
            <w:r>
              <w:rPr>
                <w:rFonts w:eastAsia="Times New Roman" w:cs="Arial"/>
                <w:i/>
                <w:lang w:eastAsia="de-DE"/>
              </w:rPr>
              <w:t xml:space="preserve">     </w:t>
            </w:r>
            <w:r>
              <w:rPr>
                <w:rFonts w:eastAsia="Times New Roman" w:cs="Arial"/>
                <w:lang w:eastAsia="de-DE"/>
              </w:rPr>
              <w:t>wandlungsketten</w:t>
            </w:r>
          </w:p>
          <w:p w14:paraId="477CA25A" w14:textId="77777777" w:rsidR="00E952F6" w:rsidRDefault="00E952F6" w:rsidP="00D71A16">
            <w:pPr>
              <w:spacing w:line="240" w:lineRule="auto"/>
              <w:ind w:left="292" w:hanging="292"/>
              <w:rPr>
                <w:rFonts w:eastAsia="Times New Roman" w:cs="Arial"/>
                <w:lang w:eastAsia="de-DE"/>
              </w:rPr>
            </w:pPr>
            <w:r w:rsidRPr="00A5007E">
              <w:rPr>
                <w:rFonts w:eastAsia="Times New Roman" w:cs="Arial"/>
                <w:lang w:eastAsia="de-DE"/>
              </w:rPr>
              <w:lastRenderedPageBreak/>
              <w:sym w:font="Symbol" w:char="F0AC"/>
            </w:r>
            <w:r w:rsidRPr="00A5007E">
              <w:rPr>
                <w:rFonts w:eastAsia="Times New Roman" w:cs="Arial"/>
                <w:lang w:eastAsia="de-DE"/>
              </w:rPr>
              <w:t xml:space="preserve"> Chemie UV 7.2: Energieu</w:t>
            </w:r>
            <w:r w:rsidRPr="00A5007E">
              <w:rPr>
                <w:rFonts w:eastAsia="Times New Roman" w:cs="Arial"/>
                <w:lang w:eastAsia="de-DE"/>
              </w:rPr>
              <w:t>m</w:t>
            </w:r>
            <w:r w:rsidRPr="00A5007E">
              <w:rPr>
                <w:rFonts w:eastAsia="Times New Roman" w:cs="Arial"/>
                <w:lang w:eastAsia="de-DE"/>
              </w:rPr>
              <w:t xml:space="preserve">wandlung bei chemischen </w:t>
            </w:r>
            <w:r w:rsidRPr="00A5007E">
              <w:rPr>
                <w:rFonts w:eastAsia="Times New Roman" w:cs="Arial"/>
                <w:lang w:eastAsia="de-DE"/>
              </w:rPr>
              <w:br/>
              <w:t>Reaktionen</w:t>
            </w:r>
          </w:p>
          <w:p w14:paraId="136D3C87" w14:textId="77777777" w:rsidR="00E952F6" w:rsidRPr="006509FA" w:rsidRDefault="00E952F6" w:rsidP="00D71A16">
            <w:pPr>
              <w:spacing w:line="240" w:lineRule="auto"/>
              <w:rPr>
                <w:rFonts w:eastAsia="Times New Roman" w:cs="Arial"/>
                <w:lang w:eastAsia="de-DE"/>
              </w:rPr>
            </w:pPr>
            <w:r>
              <w:rPr>
                <w:rFonts w:eastAsia="Times New Roman" w:cs="Arial"/>
                <w:lang w:eastAsia="de-DE"/>
              </w:rPr>
              <w:t xml:space="preserve">Kohlenstoffkreislauf </w:t>
            </w:r>
            <w:r w:rsidRPr="006B571F">
              <w:rPr>
                <w:rFonts w:eastAsia="Times New Roman" w:cs="Arial"/>
                <w:lang w:eastAsia="de-DE"/>
              </w:rPr>
              <w:sym w:font="Symbol" w:char="F0AE"/>
            </w:r>
            <w:r>
              <w:rPr>
                <w:rFonts w:eastAsia="Times New Roman" w:cs="Arial"/>
                <w:lang w:eastAsia="de-DE"/>
              </w:rPr>
              <w:t xml:space="preserve"> Chemie UV 10.6</w:t>
            </w:r>
          </w:p>
        </w:tc>
      </w:tr>
      <w:tr w:rsidR="00E952F6" w14:paraId="77C692CD" w14:textId="77777777" w:rsidTr="00D71A16">
        <w:tblPrEx>
          <w:tblCellMar>
            <w:top w:w="57" w:type="dxa"/>
            <w:bottom w:w="57" w:type="dxa"/>
          </w:tblCellMar>
        </w:tblPrEx>
        <w:tc>
          <w:tcPr>
            <w:tcW w:w="1287" w:type="pct"/>
            <w:tcBorders>
              <w:top w:val="single" w:sz="12" w:space="0" w:color="auto"/>
              <w:left w:val="single" w:sz="4" w:space="0" w:color="00000A"/>
              <w:bottom w:val="single" w:sz="12" w:space="0" w:color="auto"/>
              <w:right w:val="single" w:sz="4" w:space="0" w:color="00000A"/>
            </w:tcBorders>
          </w:tcPr>
          <w:p w14:paraId="029DFBF3" w14:textId="77777777" w:rsidR="00E952F6" w:rsidRPr="0066291E" w:rsidRDefault="00E952F6" w:rsidP="00D71A16">
            <w:pPr>
              <w:spacing w:before="120" w:line="240" w:lineRule="auto"/>
              <w:rPr>
                <w:rFonts w:eastAsia="Times New Roman" w:cs="Arial"/>
                <w:b/>
                <w:lang w:eastAsia="de-DE"/>
              </w:rPr>
            </w:pPr>
            <w:r>
              <w:rPr>
                <w:rFonts w:eastAsia="Times New Roman" w:cs="Arial"/>
                <w:b/>
                <w:lang w:eastAsia="de-DE"/>
              </w:rPr>
              <w:lastRenderedPageBreak/>
              <w:t xml:space="preserve">UV 9.6: </w:t>
            </w:r>
            <w:r>
              <w:rPr>
                <w:rFonts w:eastAsia="Times New Roman" w:cs="Arial"/>
                <w:b/>
                <w:lang w:eastAsia="de-DE"/>
              </w:rPr>
              <w:br/>
              <w:t>Biodiversität und Naturschutz</w:t>
            </w:r>
          </w:p>
          <w:p w14:paraId="01D756B9" w14:textId="77777777" w:rsidR="00E952F6" w:rsidRPr="00973168" w:rsidRDefault="00E952F6" w:rsidP="00D71A16">
            <w:pPr>
              <w:spacing w:before="180" w:line="240" w:lineRule="auto"/>
              <w:rPr>
                <w:rFonts w:eastAsia="Times New Roman" w:cs="Arial"/>
                <w:i/>
                <w:color w:val="FF0000"/>
                <w:lang w:eastAsia="de-DE"/>
              </w:rPr>
            </w:pPr>
            <w:r>
              <w:rPr>
                <w:rFonts w:eastAsia="Times New Roman" w:cs="Arial"/>
                <w:i/>
                <w:lang w:eastAsia="de-DE"/>
              </w:rPr>
              <w:t>Wie entwickelt sich ein Leben</w:t>
            </w:r>
            <w:r>
              <w:rPr>
                <w:rFonts w:eastAsia="Times New Roman" w:cs="Arial"/>
                <w:i/>
                <w:lang w:eastAsia="de-DE"/>
              </w:rPr>
              <w:t>s</w:t>
            </w:r>
            <w:r>
              <w:rPr>
                <w:rFonts w:eastAsia="Times New Roman" w:cs="Arial"/>
                <w:i/>
                <w:lang w:eastAsia="de-DE"/>
              </w:rPr>
              <w:t>raum ohne menschlichen Ei</w:t>
            </w:r>
            <w:r>
              <w:rPr>
                <w:rFonts w:eastAsia="Times New Roman" w:cs="Arial"/>
                <w:i/>
                <w:lang w:eastAsia="de-DE"/>
              </w:rPr>
              <w:t>n</w:t>
            </w:r>
            <w:r>
              <w:rPr>
                <w:rFonts w:eastAsia="Times New Roman" w:cs="Arial"/>
                <w:i/>
                <w:lang w:eastAsia="de-DE"/>
              </w:rPr>
              <w:t>fluss?</w:t>
            </w:r>
          </w:p>
          <w:p w14:paraId="3D26A896" w14:textId="77777777" w:rsidR="00E952F6" w:rsidRDefault="00E952F6" w:rsidP="00D71A16">
            <w:pPr>
              <w:spacing w:before="180" w:line="240" w:lineRule="auto"/>
              <w:rPr>
                <w:rFonts w:eastAsia="Times New Roman" w:cs="Arial"/>
                <w:i/>
                <w:lang w:eastAsia="de-DE"/>
              </w:rPr>
            </w:pPr>
            <w:r>
              <w:rPr>
                <w:rFonts w:eastAsia="Times New Roman" w:cs="Arial"/>
                <w:i/>
                <w:lang w:eastAsia="de-DE"/>
              </w:rPr>
              <w:t>Wieso ist der Schutz von Biodive</w:t>
            </w:r>
            <w:r>
              <w:rPr>
                <w:rFonts w:eastAsia="Times New Roman" w:cs="Arial"/>
                <w:i/>
                <w:lang w:eastAsia="de-DE"/>
              </w:rPr>
              <w:t>r</w:t>
            </w:r>
            <w:r>
              <w:rPr>
                <w:rFonts w:eastAsia="Times New Roman" w:cs="Arial"/>
                <w:i/>
                <w:lang w:eastAsia="de-DE"/>
              </w:rPr>
              <w:t>sität so wichtig?</w:t>
            </w:r>
          </w:p>
          <w:p w14:paraId="0F1E67DE" w14:textId="77777777" w:rsidR="00E952F6" w:rsidRPr="001C108F" w:rsidRDefault="00E952F6" w:rsidP="00D71A16">
            <w:pPr>
              <w:spacing w:before="180" w:line="240" w:lineRule="auto"/>
              <w:rPr>
                <w:rFonts w:eastAsia="Times New Roman" w:cs="Arial"/>
                <w:i/>
                <w:lang w:eastAsia="de-DE"/>
              </w:rPr>
            </w:pPr>
            <w:r>
              <w:rPr>
                <w:rFonts w:eastAsia="Times New Roman" w:cs="Arial"/>
                <w:i/>
                <w:lang w:eastAsia="de-DE"/>
              </w:rPr>
              <w:t>Wie muss eine Landschaft strukt</w:t>
            </w:r>
            <w:r>
              <w:rPr>
                <w:rFonts w:eastAsia="Times New Roman" w:cs="Arial"/>
                <w:i/>
                <w:lang w:eastAsia="de-DE"/>
              </w:rPr>
              <w:t>u</w:t>
            </w:r>
            <w:r>
              <w:rPr>
                <w:rFonts w:eastAsia="Times New Roman" w:cs="Arial"/>
                <w:i/>
                <w:lang w:eastAsia="de-DE"/>
              </w:rPr>
              <w:t>riert sein, damit Insektenvielfalt mö</w:t>
            </w:r>
            <w:r>
              <w:rPr>
                <w:rFonts w:eastAsia="Times New Roman" w:cs="Arial"/>
                <w:i/>
                <w:lang w:eastAsia="de-DE"/>
              </w:rPr>
              <w:t>g</w:t>
            </w:r>
            <w:r>
              <w:rPr>
                <w:rFonts w:eastAsia="Times New Roman" w:cs="Arial"/>
                <w:i/>
                <w:lang w:eastAsia="de-DE"/>
              </w:rPr>
              <w:t>lich ist?</w:t>
            </w:r>
          </w:p>
          <w:p w14:paraId="1C8378A2" w14:textId="77777777" w:rsidR="00E952F6" w:rsidRPr="00EE607D" w:rsidRDefault="00E952F6" w:rsidP="00D71A16">
            <w:pPr>
              <w:spacing w:line="240" w:lineRule="auto"/>
              <w:jc w:val="right"/>
              <w:rPr>
                <w:rFonts w:eastAsia="Times New Roman" w:cs="Arial"/>
                <w:b/>
                <w:lang w:eastAsia="de-DE"/>
              </w:rPr>
            </w:pPr>
            <w:r>
              <w:rPr>
                <w:rFonts w:eastAsia="Times New Roman" w:cs="Arial"/>
                <w:lang w:eastAsia="de-DE"/>
              </w:rPr>
              <w:t>ca. 9 Ustd.</w:t>
            </w:r>
          </w:p>
        </w:tc>
        <w:tc>
          <w:tcPr>
            <w:tcW w:w="1193" w:type="pct"/>
            <w:tcBorders>
              <w:top w:val="single" w:sz="12" w:space="0" w:color="auto"/>
              <w:left w:val="single" w:sz="4" w:space="0" w:color="00000A"/>
              <w:bottom w:val="single" w:sz="12" w:space="0" w:color="auto"/>
              <w:right w:val="single" w:sz="4" w:space="0" w:color="auto"/>
            </w:tcBorders>
          </w:tcPr>
          <w:p w14:paraId="7AB78F2D" w14:textId="77777777" w:rsidR="00E952F6" w:rsidRPr="00B0042E" w:rsidRDefault="00E952F6" w:rsidP="00D71A16">
            <w:pPr>
              <w:spacing w:before="120" w:line="240" w:lineRule="auto"/>
              <w:rPr>
                <w:b/>
                <w:bCs/>
              </w:rPr>
            </w:pPr>
            <w:r w:rsidRPr="00B0042E">
              <w:rPr>
                <w:b/>
                <w:bCs/>
              </w:rPr>
              <w:t xml:space="preserve">IF 4: </w:t>
            </w:r>
            <w:r>
              <w:rPr>
                <w:b/>
                <w:bCs/>
              </w:rPr>
              <w:br/>
            </w:r>
            <w:r w:rsidRPr="00B0042E">
              <w:rPr>
                <w:b/>
                <w:bCs/>
              </w:rPr>
              <w:t>Ökologie und Naturschutz</w:t>
            </w:r>
          </w:p>
          <w:p w14:paraId="6EFCB79E" w14:textId="77777777" w:rsidR="00E952F6" w:rsidRPr="006E13F7" w:rsidRDefault="00E952F6" w:rsidP="00D71A16">
            <w:pPr>
              <w:spacing w:before="240" w:after="60" w:line="240" w:lineRule="auto"/>
              <w:rPr>
                <w:rFonts w:cs="Arial"/>
              </w:rPr>
            </w:pPr>
            <w:r w:rsidRPr="006E13F7">
              <w:rPr>
                <w:rFonts w:cs="Arial"/>
              </w:rPr>
              <w:t>Naturschutz und Nachhaltigkeit</w:t>
            </w:r>
          </w:p>
          <w:p w14:paraId="701D156B" w14:textId="77777777" w:rsidR="00E952F6" w:rsidRDefault="00E952F6" w:rsidP="00E952F6">
            <w:pPr>
              <w:pStyle w:val="Listenabsatz"/>
              <w:numPr>
                <w:ilvl w:val="0"/>
                <w:numId w:val="17"/>
              </w:numPr>
              <w:spacing w:after="0" w:line="240" w:lineRule="auto"/>
              <w:ind w:left="215" w:hanging="215"/>
              <w:jc w:val="left"/>
            </w:pPr>
            <w:r w:rsidRPr="006E13F7">
              <w:t>Veränderungen von Öko</w:t>
            </w:r>
            <w:r>
              <w:t>-</w:t>
            </w:r>
            <w:r>
              <w:br/>
            </w:r>
            <w:r w:rsidRPr="006E13F7">
              <w:t>syste</w:t>
            </w:r>
            <w:r>
              <w:softHyphen/>
            </w:r>
            <w:r w:rsidRPr="006E13F7">
              <w:t>men durch Eingriffe des Men</w:t>
            </w:r>
            <w:r>
              <w:t>schen</w:t>
            </w:r>
          </w:p>
          <w:p w14:paraId="26CB8ECD" w14:textId="77777777" w:rsidR="00E952F6" w:rsidRPr="006E13F7" w:rsidRDefault="00E952F6" w:rsidP="00E952F6">
            <w:pPr>
              <w:pStyle w:val="Listenabsatz"/>
              <w:numPr>
                <w:ilvl w:val="0"/>
                <w:numId w:val="17"/>
              </w:numPr>
              <w:spacing w:after="0" w:line="240" w:lineRule="auto"/>
              <w:ind w:left="215" w:hanging="215"/>
              <w:jc w:val="left"/>
            </w:pPr>
            <w:r w:rsidRPr="006E13F7">
              <w:t>Biotop- und Artenschutz</w:t>
            </w:r>
          </w:p>
          <w:p w14:paraId="6A321BB9" w14:textId="77777777" w:rsidR="00E952F6" w:rsidRDefault="00E952F6" w:rsidP="00D71A16">
            <w:pPr>
              <w:spacing w:line="240" w:lineRule="auto"/>
              <w:rPr>
                <w:rFonts w:cs="Arial"/>
              </w:rPr>
            </w:pPr>
          </w:p>
          <w:p w14:paraId="1F5E6C77" w14:textId="77777777" w:rsidR="00E952F6" w:rsidRPr="0066291E" w:rsidRDefault="00E952F6" w:rsidP="00D71A16">
            <w:pPr>
              <w:spacing w:line="240" w:lineRule="auto"/>
              <w:rPr>
                <w:rFonts w:cs="Arial"/>
              </w:rPr>
            </w:pPr>
          </w:p>
        </w:tc>
        <w:tc>
          <w:tcPr>
            <w:tcW w:w="1347" w:type="pct"/>
            <w:tcBorders>
              <w:top w:val="single" w:sz="12" w:space="0" w:color="auto"/>
              <w:left w:val="single" w:sz="4" w:space="0" w:color="auto"/>
              <w:bottom w:val="single" w:sz="12" w:space="0" w:color="auto"/>
              <w:right w:val="single" w:sz="4" w:space="0" w:color="auto"/>
            </w:tcBorders>
          </w:tcPr>
          <w:p w14:paraId="0473C60F"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F40572">
              <w:rPr>
                <w:rFonts w:cs="Arial"/>
              </w:rPr>
              <w:t>B1</w:t>
            </w:r>
            <w:r>
              <w:rPr>
                <w:rFonts w:cs="Arial"/>
              </w:rPr>
              <w:t>:</w:t>
            </w:r>
            <w:r w:rsidRPr="00F40572">
              <w:rPr>
                <w:rFonts w:cs="Arial"/>
              </w:rPr>
              <w:t xml:space="preserve"> Fakten- und Situations</w:t>
            </w:r>
            <w:r>
              <w:rPr>
                <w:rFonts w:cs="Arial"/>
              </w:rPr>
              <w:t>-</w:t>
            </w:r>
            <w:r>
              <w:rPr>
                <w:rFonts w:cs="Arial"/>
              </w:rPr>
              <w:br/>
            </w:r>
            <w:r w:rsidRPr="00F40572">
              <w:rPr>
                <w:rFonts w:cs="Arial"/>
              </w:rPr>
              <w:t>analyse</w:t>
            </w:r>
          </w:p>
          <w:p w14:paraId="6881E319" w14:textId="77777777" w:rsidR="00E952F6" w:rsidRDefault="00E952F6" w:rsidP="00E952F6">
            <w:pPr>
              <w:pStyle w:val="Listenabsatz"/>
              <w:numPr>
                <w:ilvl w:val="0"/>
                <w:numId w:val="18"/>
              </w:numPr>
              <w:spacing w:after="0" w:line="240" w:lineRule="auto"/>
              <w:ind w:left="397" w:hanging="284"/>
              <w:jc w:val="left"/>
              <w:rPr>
                <w:rFonts w:cs="Arial"/>
              </w:rPr>
            </w:pPr>
            <w:r w:rsidRPr="00A56283">
              <w:rPr>
                <w:rFonts w:cs="Arial"/>
              </w:rPr>
              <w:t xml:space="preserve">Vielfalt der Einflussfaktoren </w:t>
            </w:r>
            <w:r>
              <w:rPr>
                <w:rFonts w:cs="Arial"/>
              </w:rPr>
              <w:t>auf das</w:t>
            </w:r>
            <w:r w:rsidRPr="00A56283">
              <w:rPr>
                <w:rFonts w:cs="Arial"/>
              </w:rPr>
              <w:t xml:space="preserve"> Insektensterben</w:t>
            </w:r>
          </w:p>
          <w:p w14:paraId="59F21205"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F40572">
              <w:rPr>
                <w:rFonts w:cs="Arial"/>
              </w:rPr>
              <w:t>B2</w:t>
            </w:r>
            <w:r>
              <w:rPr>
                <w:rFonts w:cs="Arial"/>
              </w:rPr>
              <w:t>:</w:t>
            </w:r>
            <w:r w:rsidRPr="00F40572">
              <w:rPr>
                <w:rFonts w:cs="Arial"/>
              </w:rPr>
              <w:t xml:space="preserve"> Bewertungskriterien und Han</w:t>
            </w:r>
            <w:r w:rsidRPr="00F40572">
              <w:rPr>
                <w:rFonts w:cs="Arial"/>
              </w:rPr>
              <w:t>d</w:t>
            </w:r>
            <w:r w:rsidRPr="00F40572">
              <w:rPr>
                <w:rFonts w:cs="Arial"/>
              </w:rPr>
              <w:t xml:space="preserve">lungsoptionen  </w:t>
            </w:r>
          </w:p>
          <w:p w14:paraId="36AA1EC9" w14:textId="77777777" w:rsidR="00E952F6" w:rsidRPr="00A56283" w:rsidRDefault="00E952F6" w:rsidP="00E952F6">
            <w:pPr>
              <w:pStyle w:val="Listenabsatz"/>
              <w:numPr>
                <w:ilvl w:val="0"/>
                <w:numId w:val="18"/>
              </w:numPr>
              <w:spacing w:after="0" w:line="240" w:lineRule="auto"/>
              <w:ind w:left="397" w:hanging="284"/>
              <w:jc w:val="left"/>
              <w:rPr>
                <w:rFonts w:cs="Arial"/>
              </w:rPr>
            </w:pPr>
            <w:r w:rsidRPr="00A56283">
              <w:rPr>
                <w:rFonts w:eastAsia="Times New Roman" w:cs="Arial"/>
                <w:iCs/>
                <w:lang w:eastAsia="de-DE"/>
              </w:rPr>
              <w:t>individuelle</w:t>
            </w:r>
            <w:r>
              <w:rPr>
                <w:rFonts w:eastAsia="Times New Roman" w:cs="Arial"/>
                <w:iCs/>
                <w:lang w:eastAsia="de-DE"/>
              </w:rPr>
              <w:t xml:space="preserve">, </w:t>
            </w:r>
            <w:r w:rsidRPr="00A56283">
              <w:rPr>
                <w:rFonts w:eastAsia="Times New Roman" w:cs="Arial"/>
                <w:iCs/>
                <w:lang w:eastAsia="de-DE"/>
              </w:rPr>
              <w:t xml:space="preserve">gesellschaftliche </w:t>
            </w:r>
            <w:r>
              <w:rPr>
                <w:rFonts w:eastAsia="Times New Roman" w:cs="Arial"/>
                <w:iCs/>
                <w:lang w:eastAsia="de-DE"/>
              </w:rPr>
              <w:t xml:space="preserve">und politische </w:t>
            </w:r>
            <w:r w:rsidRPr="00A56283">
              <w:rPr>
                <w:rFonts w:eastAsia="Times New Roman" w:cs="Arial"/>
                <w:iCs/>
                <w:lang w:eastAsia="de-DE"/>
              </w:rPr>
              <w:t>Handlungs</w:t>
            </w:r>
            <w:r>
              <w:rPr>
                <w:rFonts w:eastAsia="Times New Roman" w:cs="Arial"/>
                <w:iCs/>
                <w:lang w:eastAsia="de-DE"/>
              </w:rPr>
              <w:softHyphen/>
            </w:r>
            <w:r w:rsidRPr="00A56283">
              <w:rPr>
                <w:rFonts w:eastAsia="Times New Roman" w:cs="Arial"/>
                <w:iCs/>
                <w:lang w:eastAsia="de-DE"/>
              </w:rPr>
              <w:t xml:space="preserve">möglichkeiten </w:t>
            </w:r>
          </w:p>
        </w:tc>
        <w:tc>
          <w:tcPr>
            <w:tcW w:w="1173" w:type="pct"/>
            <w:tcBorders>
              <w:top w:val="single" w:sz="12" w:space="0" w:color="auto"/>
              <w:left w:val="single" w:sz="4" w:space="0" w:color="auto"/>
              <w:bottom w:val="single" w:sz="12" w:space="0" w:color="auto"/>
              <w:right w:val="single" w:sz="4" w:space="0" w:color="00000A"/>
            </w:tcBorders>
          </w:tcPr>
          <w:p w14:paraId="376BDE1C" w14:textId="77777777" w:rsidR="00E952F6" w:rsidRDefault="00E952F6" w:rsidP="00D71A16">
            <w:pPr>
              <w:spacing w:before="120" w:after="60" w:line="240" w:lineRule="auto"/>
              <w:rPr>
                <w:rFonts w:eastAsia="Times New Roman" w:cs="Arial"/>
                <w:i/>
                <w:lang w:eastAsia="de-DE"/>
              </w:rPr>
            </w:pPr>
            <w:r w:rsidRPr="006B571F">
              <w:rPr>
                <w:rFonts w:eastAsia="Times New Roman" w:cs="Arial"/>
                <w:i/>
                <w:lang w:eastAsia="de-DE"/>
              </w:rPr>
              <w:t>…</w:t>
            </w:r>
            <w:r w:rsidRPr="00240105">
              <w:rPr>
                <w:rFonts w:eastAsia="Times New Roman" w:cs="Arial"/>
                <w:i/>
                <w:lang w:eastAsia="de-DE"/>
              </w:rPr>
              <w:t>zur Schwerpunktsetzung</w:t>
            </w:r>
          </w:p>
          <w:p w14:paraId="4034B0E3" w14:textId="77777777" w:rsidR="00E952F6" w:rsidRDefault="00E952F6" w:rsidP="00D71A16">
            <w:pPr>
              <w:spacing w:before="60" w:after="60" w:line="240" w:lineRule="auto"/>
              <w:rPr>
                <w:rFonts w:eastAsia="Times New Roman" w:cs="Arial"/>
                <w:iCs/>
                <w:lang w:eastAsia="de-DE"/>
              </w:rPr>
            </w:pPr>
            <w:r>
              <w:rPr>
                <w:rFonts w:eastAsia="Times New Roman" w:cs="Arial"/>
                <w:iCs/>
                <w:lang w:eastAsia="de-DE"/>
              </w:rPr>
              <w:t>Sukzession am Beispiel der En</w:t>
            </w:r>
            <w:r>
              <w:rPr>
                <w:rFonts w:eastAsia="Times New Roman" w:cs="Arial"/>
                <w:iCs/>
                <w:lang w:eastAsia="de-DE"/>
              </w:rPr>
              <w:t>t</w:t>
            </w:r>
            <w:r>
              <w:rPr>
                <w:rFonts w:eastAsia="Times New Roman" w:cs="Arial"/>
                <w:iCs/>
                <w:lang w:eastAsia="de-DE"/>
              </w:rPr>
              <w:t>wicklung einer Brache</w:t>
            </w:r>
          </w:p>
          <w:p w14:paraId="4072D0B4" w14:textId="77777777" w:rsidR="00E952F6" w:rsidRDefault="00E952F6" w:rsidP="00D71A16">
            <w:pPr>
              <w:spacing w:before="60" w:after="60" w:line="240" w:lineRule="auto"/>
              <w:rPr>
                <w:rFonts w:eastAsia="Times New Roman" w:cs="Arial"/>
                <w:iCs/>
                <w:lang w:eastAsia="de-DE"/>
              </w:rPr>
            </w:pPr>
            <w:r>
              <w:rPr>
                <w:rFonts w:eastAsia="Times New Roman" w:cs="Arial"/>
                <w:iCs/>
                <w:lang w:eastAsia="de-DE"/>
              </w:rPr>
              <w:t>Begründung des Naturschutzes</w:t>
            </w:r>
          </w:p>
          <w:p w14:paraId="0FBD53DF" w14:textId="77777777" w:rsidR="00E952F6" w:rsidRDefault="00E952F6" w:rsidP="00D71A16">
            <w:pPr>
              <w:spacing w:before="60" w:after="60" w:line="240" w:lineRule="auto"/>
              <w:rPr>
                <w:rFonts w:eastAsia="Times New Roman" w:cs="Arial"/>
                <w:iCs/>
                <w:lang w:eastAsia="de-DE"/>
              </w:rPr>
            </w:pPr>
            <w:r>
              <w:rPr>
                <w:rFonts w:eastAsia="Times New Roman" w:cs="Arial"/>
                <w:iCs/>
                <w:lang w:eastAsia="de-DE"/>
              </w:rPr>
              <w:t>konkrete Beispiele für Hand</w:t>
            </w:r>
            <w:r>
              <w:rPr>
                <w:rFonts w:eastAsia="Times New Roman" w:cs="Arial"/>
                <w:iCs/>
                <w:lang w:eastAsia="de-DE"/>
              </w:rPr>
              <w:softHyphen/>
              <w:t>lungs</w:t>
            </w:r>
            <w:r>
              <w:rPr>
                <w:rFonts w:eastAsia="Times New Roman" w:cs="Arial"/>
                <w:iCs/>
                <w:lang w:eastAsia="de-DE"/>
              </w:rPr>
              <w:softHyphen/>
            </w:r>
            <w:r>
              <w:rPr>
                <w:rFonts w:eastAsia="Times New Roman" w:cs="Arial"/>
                <w:iCs/>
                <w:lang w:eastAsia="de-DE"/>
              </w:rPr>
              <w:softHyphen/>
            </w:r>
            <w:r>
              <w:rPr>
                <w:rFonts w:eastAsia="Times New Roman" w:cs="Arial"/>
                <w:iCs/>
                <w:lang w:eastAsia="de-DE"/>
              </w:rPr>
              <w:softHyphen/>
            </w:r>
            <w:r>
              <w:rPr>
                <w:rFonts w:eastAsia="Times New Roman" w:cs="Arial"/>
                <w:iCs/>
                <w:lang w:eastAsia="de-DE"/>
              </w:rPr>
              <w:softHyphen/>
              <w:t xml:space="preserve">optionen mit lokalem </w:t>
            </w:r>
            <w:r>
              <w:rPr>
                <w:rFonts w:eastAsia="Times New Roman" w:cs="Arial"/>
                <w:iCs/>
                <w:lang w:eastAsia="de-DE"/>
              </w:rPr>
              <w:br/>
              <w:t>Bezug</w:t>
            </w:r>
          </w:p>
          <w:p w14:paraId="6D475A9D" w14:textId="77777777" w:rsidR="00E952F6" w:rsidRDefault="00E952F6" w:rsidP="00D71A16">
            <w:pPr>
              <w:spacing w:before="60" w:after="60" w:line="240" w:lineRule="auto"/>
              <w:rPr>
                <w:rFonts w:eastAsia="Times New Roman" w:cs="Arial"/>
                <w:lang w:eastAsia="de-DE"/>
              </w:rPr>
            </w:pPr>
          </w:p>
          <w:p w14:paraId="656C399C" w14:textId="77777777" w:rsidR="00E952F6" w:rsidRPr="00E223F5" w:rsidRDefault="00E952F6" w:rsidP="00D71A16">
            <w:pPr>
              <w:spacing w:before="60" w:after="60" w:line="240" w:lineRule="auto"/>
              <w:rPr>
                <w:rFonts w:eastAsia="Times New Roman" w:cs="Arial"/>
                <w:iCs/>
                <w:color w:val="FF0000"/>
                <w:lang w:eastAsia="de-DE"/>
              </w:rPr>
            </w:pPr>
            <w:r w:rsidRPr="008B38F5">
              <w:rPr>
                <w:rFonts w:eastAsia="Times New Roman" w:cs="Arial"/>
                <w:b/>
                <w:color w:val="FF0000"/>
                <w:lang w:eastAsia="de-DE"/>
              </w:rPr>
              <w:t xml:space="preserve">MKR 2.2: </w:t>
            </w:r>
            <w:r w:rsidRPr="00E223F5">
              <w:rPr>
                <w:rFonts w:eastAsia="Times New Roman" w:cs="Arial"/>
                <w:color w:val="FF0000"/>
                <w:lang w:eastAsia="de-DE"/>
              </w:rPr>
              <w:t>Informationsauswe</w:t>
            </w:r>
            <w:r w:rsidRPr="00E223F5">
              <w:rPr>
                <w:rFonts w:eastAsia="Times New Roman" w:cs="Arial"/>
                <w:color w:val="FF0000"/>
                <w:lang w:eastAsia="de-DE"/>
              </w:rPr>
              <w:t>r</w:t>
            </w:r>
            <w:r w:rsidRPr="00E223F5">
              <w:rPr>
                <w:rFonts w:eastAsia="Times New Roman" w:cs="Arial"/>
                <w:color w:val="FF0000"/>
                <w:lang w:eastAsia="de-DE"/>
              </w:rPr>
              <w:t>tung</w:t>
            </w:r>
            <w:r>
              <w:rPr>
                <w:rFonts w:eastAsia="Times New Roman" w:cs="Arial"/>
                <w:color w:val="FF0000"/>
                <w:lang w:eastAsia="de-DE"/>
              </w:rPr>
              <w:t xml:space="preserve"> (</w:t>
            </w:r>
            <w:r w:rsidRPr="008B38F5">
              <w:rPr>
                <w:rFonts w:eastAsia="Times New Roman" w:cs="Arial"/>
                <w:color w:val="FF0000"/>
                <w:lang w:eastAsia="de-DE"/>
              </w:rPr>
              <w:t>Nutzung des Biotopkata</w:t>
            </w:r>
            <w:r w:rsidRPr="008B38F5">
              <w:rPr>
                <w:rFonts w:eastAsia="Times New Roman" w:cs="Arial"/>
                <w:color w:val="FF0000"/>
                <w:lang w:eastAsia="de-DE"/>
              </w:rPr>
              <w:t>s</w:t>
            </w:r>
            <w:r w:rsidRPr="008B38F5">
              <w:rPr>
                <w:rFonts w:eastAsia="Times New Roman" w:cs="Arial"/>
                <w:color w:val="FF0000"/>
                <w:lang w:eastAsia="de-DE"/>
              </w:rPr>
              <w:t>ters</w:t>
            </w:r>
            <w:r>
              <w:rPr>
                <w:rFonts w:eastAsia="Times New Roman" w:cs="Arial"/>
                <w:color w:val="FF0000"/>
                <w:lang w:eastAsia="de-DE"/>
              </w:rPr>
              <w:t>)</w:t>
            </w:r>
            <w:r w:rsidRPr="00E223F5">
              <w:rPr>
                <w:rFonts w:eastAsia="Times New Roman" w:cs="Arial"/>
                <w:color w:val="FF0000"/>
                <w:lang w:eastAsia="de-DE"/>
              </w:rPr>
              <w:t xml:space="preserve">, </w:t>
            </w:r>
            <w:r>
              <w:rPr>
                <w:rFonts w:eastAsia="Times New Roman" w:cs="Arial"/>
                <w:color w:val="FF0000"/>
                <w:lang w:eastAsia="de-DE"/>
              </w:rPr>
              <w:t>Abgleich mit dem Schulpr</w:t>
            </w:r>
            <w:r>
              <w:rPr>
                <w:rFonts w:eastAsia="Times New Roman" w:cs="Arial"/>
                <w:color w:val="FF0000"/>
                <w:lang w:eastAsia="de-DE"/>
              </w:rPr>
              <w:t>o</w:t>
            </w:r>
            <w:r>
              <w:rPr>
                <w:rFonts w:eastAsia="Times New Roman" w:cs="Arial"/>
                <w:color w:val="FF0000"/>
                <w:lang w:eastAsia="de-DE"/>
              </w:rPr>
              <w:t>fil</w:t>
            </w:r>
          </w:p>
          <w:p w14:paraId="03EB0A30" w14:textId="77777777" w:rsidR="00E952F6" w:rsidRDefault="00E952F6" w:rsidP="00D71A16">
            <w:pPr>
              <w:spacing w:before="240" w:after="60" w:line="240" w:lineRule="auto"/>
              <w:rPr>
                <w:rFonts w:eastAsia="Times New Roman" w:cs="Arial"/>
                <w:i/>
                <w:lang w:eastAsia="de-DE"/>
              </w:rPr>
            </w:pPr>
            <w:r w:rsidRPr="006B571F">
              <w:rPr>
                <w:rFonts w:eastAsia="Times New Roman" w:cs="Arial"/>
                <w:i/>
                <w:lang w:eastAsia="de-DE"/>
              </w:rPr>
              <w:t>…</w:t>
            </w:r>
            <w:r w:rsidRPr="00B1609B">
              <w:rPr>
                <w:rFonts w:eastAsia="Times New Roman" w:cs="Arial"/>
                <w:i/>
                <w:lang w:eastAsia="de-DE"/>
              </w:rPr>
              <w:t>zur Vernetzung</w:t>
            </w:r>
          </w:p>
          <w:p w14:paraId="6AF29838" w14:textId="77777777" w:rsidR="00E952F6" w:rsidRPr="001C108F"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9.1: Zusammenhang von Biotop- und Artenschutz</w:t>
            </w:r>
          </w:p>
        </w:tc>
      </w:tr>
      <w:tr w:rsidR="00E952F6" w14:paraId="385164D2" w14:textId="77777777" w:rsidTr="00D71A16">
        <w:tblPrEx>
          <w:tblCellMar>
            <w:top w:w="57" w:type="dxa"/>
            <w:bottom w:w="57" w:type="dxa"/>
          </w:tblCellMar>
        </w:tblPrEx>
        <w:tc>
          <w:tcPr>
            <w:tcW w:w="1287" w:type="pct"/>
            <w:tcBorders>
              <w:top w:val="single" w:sz="12" w:space="0" w:color="auto"/>
              <w:left w:val="single" w:sz="4" w:space="0" w:color="00000A"/>
              <w:bottom w:val="single" w:sz="12" w:space="0" w:color="auto"/>
              <w:right w:val="single" w:sz="4" w:space="0" w:color="00000A"/>
            </w:tcBorders>
          </w:tcPr>
          <w:p w14:paraId="17FAC96C" w14:textId="77777777" w:rsidR="00E952F6" w:rsidRPr="0066291E" w:rsidRDefault="00E952F6" w:rsidP="00D71A16">
            <w:pPr>
              <w:spacing w:before="120" w:line="240" w:lineRule="auto"/>
              <w:rPr>
                <w:rFonts w:eastAsia="Times New Roman" w:cs="Arial"/>
                <w:b/>
                <w:lang w:eastAsia="de-DE"/>
              </w:rPr>
            </w:pPr>
            <w:r>
              <w:rPr>
                <w:rFonts w:eastAsia="Times New Roman" w:cs="Arial"/>
                <w:b/>
                <w:lang w:eastAsia="de-DE"/>
              </w:rPr>
              <w:t xml:space="preserve">UV 9.8: </w:t>
            </w:r>
            <w:r>
              <w:rPr>
                <w:rFonts w:eastAsia="Times New Roman" w:cs="Arial"/>
                <w:b/>
                <w:lang w:eastAsia="de-DE"/>
              </w:rPr>
              <w:br/>
              <w:t xml:space="preserve">Menschliche Sexualität </w:t>
            </w:r>
          </w:p>
          <w:p w14:paraId="0B0DECF5" w14:textId="77777777" w:rsidR="00E952F6" w:rsidRPr="00454E41" w:rsidRDefault="00E952F6" w:rsidP="00D71A16">
            <w:pPr>
              <w:spacing w:before="180" w:line="240" w:lineRule="auto"/>
              <w:rPr>
                <w:rFonts w:eastAsia="Times New Roman" w:cs="Arial"/>
                <w:i/>
                <w:lang w:eastAsia="de-DE"/>
              </w:rPr>
            </w:pPr>
            <w:r w:rsidRPr="006509FA">
              <w:rPr>
                <w:rFonts w:eastAsia="Times New Roman" w:cs="Arial"/>
                <w:i/>
                <w:lang w:eastAsia="de-DE"/>
              </w:rPr>
              <w:t>Worin besteht unsere Verant</w:t>
            </w:r>
            <w:r w:rsidRPr="006509FA">
              <w:rPr>
                <w:rFonts w:eastAsia="Times New Roman" w:cs="Arial"/>
                <w:i/>
                <w:lang w:eastAsia="de-DE"/>
              </w:rPr>
              <w:softHyphen/>
              <w:t xml:space="preserve">wortung in Bezug auf sexuelles </w:t>
            </w:r>
            <w:r>
              <w:rPr>
                <w:rFonts w:eastAsia="Times New Roman" w:cs="Arial"/>
                <w:i/>
                <w:lang w:eastAsia="de-DE"/>
              </w:rPr>
              <w:br/>
            </w:r>
            <w:r w:rsidRPr="006509FA">
              <w:rPr>
                <w:rFonts w:eastAsia="Times New Roman" w:cs="Arial"/>
                <w:i/>
                <w:lang w:eastAsia="de-DE"/>
              </w:rPr>
              <w:lastRenderedPageBreak/>
              <w:t xml:space="preserve">Verhalten und im Umgang mit </w:t>
            </w:r>
            <w:r>
              <w:rPr>
                <w:rFonts w:eastAsia="Times New Roman" w:cs="Arial"/>
                <w:i/>
                <w:lang w:eastAsia="de-DE"/>
              </w:rPr>
              <w:br/>
            </w:r>
            <w:r w:rsidRPr="006509FA">
              <w:rPr>
                <w:rFonts w:eastAsia="Times New Roman" w:cs="Arial"/>
                <w:i/>
                <w:lang w:eastAsia="de-DE"/>
              </w:rPr>
              <w:t>unter</w:t>
            </w:r>
            <w:r w:rsidRPr="006509FA">
              <w:rPr>
                <w:rFonts w:eastAsia="Times New Roman" w:cs="Arial"/>
                <w:i/>
                <w:lang w:eastAsia="de-DE"/>
              </w:rPr>
              <w:softHyphen/>
              <w:t xml:space="preserve">schiedlichen sexuellen </w:t>
            </w:r>
            <w:r>
              <w:rPr>
                <w:rFonts w:eastAsia="Times New Roman" w:cs="Arial"/>
                <w:i/>
                <w:lang w:eastAsia="de-DE"/>
              </w:rPr>
              <w:br/>
            </w:r>
            <w:r w:rsidRPr="006509FA">
              <w:rPr>
                <w:rFonts w:eastAsia="Times New Roman" w:cs="Arial"/>
                <w:i/>
                <w:lang w:eastAsia="de-DE"/>
              </w:rPr>
              <w:t>Orien</w:t>
            </w:r>
            <w:r w:rsidRPr="006509FA">
              <w:rPr>
                <w:rFonts w:eastAsia="Times New Roman" w:cs="Arial"/>
                <w:i/>
                <w:lang w:eastAsia="de-DE"/>
              </w:rPr>
              <w:softHyphen/>
              <w:t>tierungen und Identitäten?</w:t>
            </w:r>
          </w:p>
          <w:p w14:paraId="304839BD" w14:textId="77777777" w:rsidR="00E952F6" w:rsidRDefault="00E952F6" w:rsidP="00D71A16">
            <w:pPr>
              <w:spacing w:line="240" w:lineRule="auto"/>
              <w:rPr>
                <w:rFonts w:eastAsia="Times New Roman" w:cs="Arial"/>
                <w:lang w:eastAsia="de-DE"/>
              </w:rPr>
            </w:pPr>
          </w:p>
          <w:p w14:paraId="5DDBCD1E" w14:textId="77777777" w:rsidR="00E952F6" w:rsidRDefault="00E952F6" w:rsidP="00D71A16">
            <w:pPr>
              <w:spacing w:line="240" w:lineRule="auto"/>
              <w:jc w:val="right"/>
              <w:rPr>
                <w:rFonts w:eastAsia="Times New Roman" w:cs="Arial"/>
                <w:lang w:eastAsia="de-DE"/>
              </w:rPr>
            </w:pPr>
            <w:r>
              <w:rPr>
                <w:rFonts w:eastAsia="Times New Roman" w:cs="Arial"/>
                <w:lang w:eastAsia="de-DE"/>
              </w:rPr>
              <w:t>ca. 10 Ustd.</w:t>
            </w:r>
          </w:p>
          <w:p w14:paraId="5458E059" w14:textId="77777777" w:rsidR="00E952F6" w:rsidRPr="00EE607D" w:rsidRDefault="00E952F6" w:rsidP="00D71A16">
            <w:pPr>
              <w:spacing w:line="240" w:lineRule="auto"/>
              <w:jc w:val="right"/>
              <w:rPr>
                <w:rFonts w:eastAsia="Times New Roman" w:cs="Arial"/>
                <w:b/>
                <w:lang w:eastAsia="de-DE"/>
              </w:rPr>
            </w:pPr>
          </w:p>
        </w:tc>
        <w:tc>
          <w:tcPr>
            <w:tcW w:w="1193" w:type="pct"/>
            <w:tcBorders>
              <w:top w:val="single" w:sz="12" w:space="0" w:color="auto"/>
              <w:left w:val="single" w:sz="4" w:space="0" w:color="00000A"/>
              <w:bottom w:val="single" w:sz="12" w:space="0" w:color="auto"/>
              <w:right w:val="single" w:sz="4" w:space="0" w:color="auto"/>
            </w:tcBorders>
          </w:tcPr>
          <w:p w14:paraId="70A3981C" w14:textId="77777777" w:rsidR="00E952F6" w:rsidRDefault="00E952F6" w:rsidP="00D71A16">
            <w:pPr>
              <w:spacing w:before="120" w:line="240" w:lineRule="auto"/>
              <w:rPr>
                <w:b/>
              </w:rPr>
            </w:pPr>
            <w:r w:rsidRPr="00A33CC4">
              <w:rPr>
                <w:b/>
              </w:rPr>
              <w:lastRenderedPageBreak/>
              <w:t xml:space="preserve">IF 8: </w:t>
            </w:r>
            <w:r>
              <w:rPr>
                <w:b/>
              </w:rPr>
              <w:br/>
            </w:r>
            <w:r w:rsidRPr="00A33CC4">
              <w:rPr>
                <w:b/>
              </w:rPr>
              <w:t>Sexualerziehung</w:t>
            </w:r>
            <w:r>
              <w:rPr>
                <w:b/>
              </w:rPr>
              <w:t xml:space="preserve"> </w:t>
            </w:r>
          </w:p>
          <w:p w14:paraId="4F0F6BF2" w14:textId="77777777" w:rsidR="00E952F6" w:rsidRDefault="00E952F6" w:rsidP="00D71A16">
            <w:pPr>
              <w:spacing w:line="240" w:lineRule="auto"/>
              <w:rPr>
                <w:b/>
              </w:rPr>
            </w:pPr>
          </w:p>
          <w:p w14:paraId="1DAD13D5" w14:textId="77777777" w:rsidR="00E952F6" w:rsidRDefault="00E952F6" w:rsidP="00E952F6">
            <w:pPr>
              <w:pStyle w:val="Listenabsatz"/>
              <w:numPr>
                <w:ilvl w:val="0"/>
                <w:numId w:val="17"/>
              </w:numPr>
              <w:spacing w:after="0" w:line="240" w:lineRule="auto"/>
              <w:ind w:left="215" w:hanging="215"/>
              <w:jc w:val="left"/>
            </w:pPr>
            <w:r w:rsidRPr="00A33CC4">
              <w:t xml:space="preserve">Umgang mit der eigenen </w:t>
            </w:r>
            <w:r>
              <w:br/>
            </w:r>
            <w:r w:rsidRPr="00A33CC4">
              <w:t>Sexualität</w:t>
            </w:r>
          </w:p>
          <w:p w14:paraId="13DEA1F5" w14:textId="77777777" w:rsidR="00E952F6" w:rsidRDefault="00E952F6" w:rsidP="00D71A16">
            <w:pPr>
              <w:pStyle w:val="Listenabsatz"/>
              <w:numPr>
                <w:ilvl w:val="0"/>
                <w:numId w:val="0"/>
              </w:numPr>
              <w:spacing w:after="0" w:line="240" w:lineRule="auto"/>
              <w:ind w:left="215"/>
              <w:jc w:val="left"/>
            </w:pPr>
          </w:p>
          <w:p w14:paraId="5EF7E3BB" w14:textId="77777777" w:rsidR="00E952F6" w:rsidRDefault="00E952F6" w:rsidP="00E952F6">
            <w:pPr>
              <w:pStyle w:val="Listenabsatz"/>
              <w:numPr>
                <w:ilvl w:val="0"/>
                <w:numId w:val="17"/>
              </w:numPr>
              <w:spacing w:after="0" w:line="240" w:lineRule="auto"/>
              <w:ind w:left="215" w:hanging="215"/>
              <w:jc w:val="left"/>
            </w:pPr>
            <w:r w:rsidRPr="00A33CC4">
              <w:t>Verhütung</w:t>
            </w:r>
          </w:p>
          <w:p w14:paraId="66E871D2" w14:textId="77777777" w:rsidR="00E952F6" w:rsidRPr="00A33CC4" w:rsidRDefault="00E952F6" w:rsidP="00D71A16">
            <w:pPr>
              <w:spacing w:line="240" w:lineRule="auto"/>
            </w:pPr>
          </w:p>
        </w:tc>
        <w:tc>
          <w:tcPr>
            <w:tcW w:w="1347" w:type="pct"/>
            <w:tcBorders>
              <w:top w:val="single" w:sz="12" w:space="0" w:color="auto"/>
              <w:left w:val="single" w:sz="4" w:space="0" w:color="auto"/>
              <w:bottom w:val="single" w:sz="12" w:space="0" w:color="auto"/>
              <w:right w:val="single" w:sz="4" w:space="0" w:color="auto"/>
            </w:tcBorders>
          </w:tcPr>
          <w:p w14:paraId="7E636CE9" w14:textId="77777777" w:rsidR="00E952F6" w:rsidRPr="003A1FE0" w:rsidRDefault="00E952F6" w:rsidP="00D71A16">
            <w:pPr>
              <w:pStyle w:val="Listenabsatz"/>
              <w:numPr>
                <w:ilvl w:val="0"/>
                <w:numId w:val="0"/>
              </w:numPr>
              <w:spacing w:before="120" w:after="0" w:line="240" w:lineRule="auto"/>
              <w:ind w:left="397" w:hanging="397"/>
              <w:contextualSpacing w:val="0"/>
              <w:jc w:val="left"/>
              <w:rPr>
                <w:rFonts w:cs="Arial"/>
              </w:rPr>
            </w:pPr>
            <w:r w:rsidRPr="003A1FE0">
              <w:rPr>
                <w:rFonts w:cs="Arial"/>
              </w:rPr>
              <w:lastRenderedPageBreak/>
              <w:t>B1: Fakten- und Situationsanalyse</w:t>
            </w:r>
          </w:p>
          <w:p w14:paraId="47562EDD" w14:textId="77777777" w:rsidR="00E952F6" w:rsidRPr="00035044" w:rsidRDefault="00E952F6" w:rsidP="00E952F6">
            <w:pPr>
              <w:pStyle w:val="Listenabsatz"/>
              <w:numPr>
                <w:ilvl w:val="0"/>
                <w:numId w:val="18"/>
              </w:numPr>
              <w:spacing w:after="0" w:line="240" w:lineRule="auto"/>
              <w:ind w:left="397" w:hanging="284"/>
              <w:jc w:val="left"/>
              <w:rPr>
                <w:rFonts w:cs="Arial"/>
              </w:rPr>
            </w:pPr>
            <w:r w:rsidRPr="00035044">
              <w:rPr>
                <w:rFonts w:cs="Arial"/>
              </w:rPr>
              <w:t>Unterscheidung von Fakten und Wertungen (geschlecht</w:t>
            </w:r>
            <w:r>
              <w:rPr>
                <w:rFonts w:cs="Arial"/>
              </w:rPr>
              <w:softHyphen/>
            </w:r>
            <w:r w:rsidRPr="00035044">
              <w:rPr>
                <w:rFonts w:cs="Arial"/>
              </w:rPr>
              <w:t>liche Orientierung und Identität)</w:t>
            </w:r>
          </w:p>
          <w:p w14:paraId="5050B6D1" w14:textId="77777777" w:rsidR="00E952F6" w:rsidRDefault="00E952F6" w:rsidP="00D71A16">
            <w:pPr>
              <w:pStyle w:val="Listenabsatz"/>
              <w:numPr>
                <w:ilvl w:val="0"/>
                <w:numId w:val="0"/>
              </w:numPr>
              <w:spacing w:before="120" w:after="0" w:line="240" w:lineRule="auto"/>
              <w:ind w:left="397" w:hanging="397"/>
              <w:contextualSpacing w:val="0"/>
              <w:jc w:val="left"/>
              <w:rPr>
                <w:rFonts w:cs="Arial"/>
              </w:rPr>
            </w:pPr>
            <w:r w:rsidRPr="00F40572">
              <w:rPr>
                <w:rFonts w:cs="Arial"/>
              </w:rPr>
              <w:t>B4</w:t>
            </w:r>
            <w:r>
              <w:rPr>
                <w:rFonts w:cs="Arial"/>
              </w:rPr>
              <w:t>:</w:t>
            </w:r>
            <w:r w:rsidRPr="00F40572">
              <w:rPr>
                <w:rFonts w:cs="Arial"/>
              </w:rPr>
              <w:t xml:space="preserve"> Stellungnahme und Reflexion</w:t>
            </w:r>
          </w:p>
          <w:p w14:paraId="4382444C" w14:textId="77777777" w:rsidR="00E952F6" w:rsidRPr="00035044" w:rsidRDefault="00E952F6" w:rsidP="00E952F6">
            <w:pPr>
              <w:pStyle w:val="Listenabsatz"/>
              <w:numPr>
                <w:ilvl w:val="0"/>
                <w:numId w:val="18"/>
              </w:numPr>
              <w:spacing w:after="0" w:line="240" w:lineRule="auto"/>
              <w:ind w:left="397" w:hanging="284"/>
              <w:jc w:val="left"/>
              <w:rPr>
                <w:rFonts w:cs="Arial"/>
              </w:rPr>
            </w:pPr>
            <w:r w:rsidRPr="00035044">
              <w:rPr>
                <w:rFonts w:cs="Arial"/>
              </w:rPr>
              <w:lastRenderedPageBreak/>
              <w:t>Verantwortung</w:t>
            </w:r>
            <w:r>
              <w:rPr>
                <w:rFonts w:cs="Arial"/>
              </w:rPr>
              <w:t xml:space="preserve"> </w:t>
            </w:r>
            <w:r w:rsidRPr="00035044">
              <w:rPr>
                <w:rFonts w:cs="Arial"/>
              </w:rPr>
              <w:t xml:space="preserve">für sich selbst und </w:t>
            </w:r>
            <w:r>
              <w:rPr>
                <w:rFonts w:cs="Arial"/>
              </w:rPr>
              <w:t>Verantwortung der Anderen</w:t>
            </w:r>
          </w:p>
        </w:tc>
        <w:tc>
          <w:tcPr>
            <w:tcW w:w="1173" w:type="pct"/>
            <w:tcBorders>
              <w:top w:val="single" w:sz="12" w:space="0" w:color="auto"/>
              <w:left w:val="single" w:sz="4" w:space="0" w:color="auto"/>
              <w:bottom w:val="single" w:sz="12" w:space="0" w:color="auto"/>
              <w:right w:val="single" w:sz="4" w:space="0" w:color="00000A"/>
            </w:tcBorders>
          </w:tcPr>
          <w:p w14:paraId="7782DF50" w14:textId="77777777" w:rsidR="00E952F6" w:rsidRPr="00215EF5" w:rsidRDefault="00E952F6" w:rsidP="00D71A16">
            <w:pPr>
              <w:spacing w:before="120" w:after="60" w:line="240" w:lineRule="auto"/>
              <w:rPr>
                <w:rFonts w:eastAsia="Times New Roman" w:cs="Arial"/>
                <w:i/>
                <w:lang w:eastAsia="de-DE"/>
              </w:rPr>
            </w:pPr>
            <w:r w:rsidRPr="00215EF5">
              <w:rPr>
                <w:rFonts w:eastAsia="Times New Roman" w:cs="Arial"/>
                <w:lang w:eastAsia="de-DE"/>
              </w:rPr>
              <w:lastRenderedPageBreak/>
              <w:t>…</w:t>
            </w:r>
            <w:r w:rsidRPr="00215EF5">
              <w:rPr>
                <w:rFonts w:eastAsia="Times New Roman" w:cs="Arial"/>
                <w:i/>
                <w:lang w:eastAsia="de-DE"/>
              </w:rPr>
              <w:t>zur Schwerpunktsetzung</w:t>
            </w:r>
          </w:p>
          <w:p w14:paraId="72BDF9BE" w14:textId="77777777" w:rsidR="00E952F6" w:rsidRDefault="00E952F6" w:rsidP="00D71A16">
            <w:pPr>
              <w:widowControl w:val="0"/>
              <w:autoSpaceDE w:val="0"/>
              <w:autoSpaceDN w:val="0"/>
              <w:adjustRightInd w:val="0"/>
              <w:spacing w:before="60" w:after="60" w:line="240" w:lineRule="auto"/>
              <w:ind w:left="33"/>
              <w:rPr>
                <w:rFonts w:eastAsia="Times New Roman" w:cs="Arial"/>
                <w:lang w:eastAsia="de-DE"/>
              </w:rPr>
            </w:pPr>
            <w:r>
              <w:rPr>
                <w:rFonts w:eastAsia="Times New Roman" w:cs="Arial"/>
                <w:lang w:eastAsia="de-DE"/>
              </w:rPr>
              <w:br/>
              <w:t>altersgemäßes Grundwissen über Verhütungsmethoden</w:t>
            </w:r>
          </w:p>
          <w:p w14:paraId="7D22ED9F" w14:textId="77777777" w:rsidR="00E952F6" w:rsidRDefault="00E952F6" w:rsidP="00D71A16">
            <w:pPr>
              <w:widowControl w:val="0"/>
              <w:autoSpaceDE w:val="0"/>
              <w:autoSpaceDN w:val="0"/>
              <w:adjustRightInd w:val="0"/>
              <w:spacing w:before="60" w:after="60" w:line="240" w:lineRule="auto"/>
              <w:ind w:left="33"/>
              <w:rPr>
                <w:rFonts w:eastAsia="Times New Roman" w:cs="Arial"/>
                <w:lang w:eastAsia="de-DE"/>
              </w:rPr>
            </w:pPr>
          </w:p>
          <w:p w14:paraId="4002F9DA" w14:textId="77777777" w:rsidR="00E952F6" w:rsidRDefault="00E952F6" w:rsidP="00D71A16">
            <w:pPr>
              <w:widowControl w:val="0"/>
              <w:autoSpaceDE w:val="0"/>
              <w:autoSpaceDN w:val="0"/>
              <w:adjustRightInd w:val="0"/>
              <w:spacing w:before="60" w:after="60" w:line="240" w:lineRule="auto"/>
              <w:ind w:left="33"/>
              <w:rPr>
                <w:rFonts w:eastAsia="Times New Roman" w:cs="Arial"/>
                <w:lang w:eastAsia="de-DE"/>
              </w:rPr>
            </w:pPr>
            <w:r>
              <w:rPr>
                <w:rFonts w:eastAsia="Times New Roman" w:cs="Arial"/>
                <w:lang w:eastAsia="de-DE"/>
              </w:rPr>
              <w:t>Kooperation mit externem Par</w:t>
            </w:r>
            <w:r>
              <w:rPr>
                <w:rFonts w:eastAsia="Times New Roman" w:cs="Arial"/>
                <w:lang w:eastAsia="de-DE"/>
              </w:rPr>
              <w:t>t</w:t>
            </w:r>
            <w:r>
              <w:rPr>
                <w:rFonts w:eastAsia="Times New Roman" w:cs="Arial"/>
                <w:lang w:eastAsia="de-DE"/>
              </w:rPr>
              <w:t>ner, dabei teilweise Arbeit in g</w:t>
            </w:r>
            <w:r>
              <w:rPr>
                <w:rFonts w:eastAsia="Times New Roman" w:cs="Arial"/>
                <w:lang w:eastAsia="de-DE"/>
              </w:rPr>
              <w:t>e</w:t>
            </w:r>
            <w:r>
              <w:rPr>
                <w:rFonts w:eastAsia="Times New Roman" w:cs="Arial"/>
                <w:lang w:eastAsia="de-DE"/>
              </w:rPr>
              <w:t>trennt</w:t>
            </w:r>
            <w:r>
              <w:rPr>
                <w:rFonts w:eastAsia="Times New Roman" w:cs="Arial"/>
                <w:lang w:eastAsia="de-DE"/>
              </w:rPr>
              <w:softHyphen/>
              <w:t>geschlechtlichen Gruppen</w:t>
            </w:r>
          </w:p>
          <w:p w14:paraId="4D37FB3C" w14:textId="77777777" w:rsidR="00E952F6" w:rsidRDefault="00E952F6" w:rsidP="00D71A16">
            <w:pPr>
              <w:spacing w:before="240" w:after="60"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77ADFADE" w14:textId="77777777" w:rsidR="00E952F6"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6.3: körperliche und ps</w:t>
            </w:r>
            <w:r>
              <w:rPr>
                <w:rFonts w:eastAsia="Times New Roman" w:cs="Arial"/>
                <w:lang w:eastAsia="de-DE"/>
              </w:rPr>
              <w:t>y</w:t>
            </w:r>
            <w:r>
              <w:rPr>
                <w:rFonts w:eastAsia="Times New Roman" w:cs="Arial"/>
                <w:lang w:eastAsia="de-DE"/>
              </w:rPr>
              <w:t>chische Verände</w:t>
            </w:r>
            <w:r w:rsidRPr="00A33CC4">
              <w:rPr>
                <w:rFonts w:eastAsia="Times New Roman" w:cs="Arial"/>
                <w:lang w:eastAsia="de-DE"/>
              </w:rPr>
              <w:t>rungen in der Pubertät</w:t>
            </w:r>
          </w:p>
          <w:p w14:paraId="687E2130" w14:textId="77777777" w:rsidR="00E952F6" w:rsidRDefault="00E952F6" w:rsidP="00D71A16">
            <w:pPr>
              <w:spacing w:before="60" w:after="60" w:line="240" w:lineRule="auto"/>
              <w:ind w:left="284" w:hanging="2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6.4: Verhütung</w:t>
            </w:r>
          </w:p>
          <w:p w14:paraId="49CC2918" w14:textId="77777777" w:rsidR="00E952F6" w:rsidRPr="006B571F" w:rsidRDefault="00E952F6" w:rsidP="00D71A16">
            <w:pPr>
              <w:spacing w:line="240" w:lineRule="auto"/>
              <w:ind w:left="292" w:hanging="292"/>
              <w:rPr>
                <w:rFonts w:eastAsia="Times New Roman" w:cs="Arial"/>
                <w:i/>
                <w:lang w:eastAsia="de-DE"/>
              </w:rPr>
            </w:pPr>
            <w:r>
              <w:rPr>
                <w:rFonts w:eastAsia="Times New Roman" w:cs="Arial"/>
                <w:lang w:eastAsia="de-DE"/>
              </w:rPr>
              <w:sym w:font="Symbol" w:char="F0AE"/>
            </w:r>
            <w:r>
              <w:rPr>
                <w:rFonts w:eastAsia="Times New Roman" w:cs="Arial"/>
                <w:lang w:eastAsia="de-DE"/>
              </w:rPr>
              <w:t xml:space="preserve"> UV 10.3: Verhütung, Themat</w:t>
            </w:r>
            <w:r>
              <w:rPr>
                <w:rFonts w:eastAsia="Times New Roman" w:cs="Arial"/>
                <w:lang w:eastAsia="de-DE"/>
              </w:rPr>
              <w:t>i</w:t>
            </w:r>
            <w:r>
              <w:rPr>
                <w:rFonts w:eastAsia="Times New Roman" w:cs="Arial"/>
                <w:lang w:eastAsia="de-DE"/>
              </w:rPr>
              <w:t>sierung der Datenerhebung, hormonelle Details</w:t>
            </w:r>
          </w:p>
        </w:tc>
      </w:tr>
    </w:tbl>
    <w:p w14:paraId="2595A3BB" w14:textId="77777777" w:rsidR="00E952F6" w:rsidRDefault="00E952F6" w:rsidP="00E952F6">
      <w:pPr>
        <w:rPr>
          <w:b/>
          <w:sz w:val="24"/>
          <w:szCs w:val="24"/>
        </w:rPr>
      </w:pPr>
    </w:p>
    <w:p w14:paraId="78B715CC" w14:textId="77777777" w:rsidR="00E952F6" w:rsidRDefault="00E952F6" w:rsidP="00E952F6">
      <w:pPr>
        <w:rPr>
          <w:b/>
          <w:sz w:val="24"/>
          <w:szCs w:val="24"/>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400"/>
        <w:gridCol w:w="3511"/>
        <w:gridCol w:w="3690"/>
        <w:gridCol w:w="3333"/>
      </w:tblGrid>
      <w:tr w:rsidR="00E952F6" w14:paraId="0B8C3BD6" w14:textId="77777777" w:rsidTr="00D71A16">
        <w:trPr>
          <w:trHeight w:val="165"/>
          <w:tblHeader/>
        </w:trPr>
        <w:tc>
          <w:tcPr>
            <w:tcW w:w="5000" w:type="pct"/>
            <w:gridSpan w:val="4"/>
            <w:tcBorders>
              <w:top w:val="single" w:sz="12" w:space="0" w:color="00000A"/>
              <w:left w:val="single" w:sz="12" w:space="0" w:color="00000A"/>
              <w:bottom w:val="single" w:sz="4" w:space="0" w:color="00000A"/>
              <w:right w:val="single" w:sz="12" w:space="0" w:color="00000A"/>
            </w:tcBorders>
            <w:hideMark/>
          </w:tcPr>
          <w:p w14:paraId="22CC1D49" w14:textId="77777777" w:rsidR="00E952F6" w:rsidRDefault="00E952F6" w:rsidP="00D71A16">
            <w:pPr>
              <w:spacing w:before="160" w:after="160" w:line="240" w:lineRule="auto"/>
              <w:jc w:val="center"/>
              <w:rPr>
                <w:rFonts w:eastAsia="Times New Roman" w:cs="Arial"/>
                <w:b/>
                <w:caps/>
                <w:lang w:eastAsia="de-DE"/>
              </w:rPr>
            </w:pPr>
            <w:r>
              <w:rPr>
                <w:rFonts w:eastAsia="Times New Roman" w:cs="Arial"/>
                <w:b/>
                <w:caps/>
                <w:lang w:eastAsia="de-DE"/>
              </w:rPr>
              <w:t>Jahrgangsstufe 10</w:t>
            </w:r>
          </w:p>
        </w:tc>
      </w:tr>
      <w:tr w:rsidR="00E952F6" w14:paraId="779A3BBA" w14:textId="77777777" w:rsidTr="00D71A16">
        <w:trPr>
          <w:trHeight w:val="985"/>
          <w:tblHeader/>
        </w:trPr>
        <w:tc>
          <w:tcPr>
            <w:tcW w:w="1220" w:type="pct"/>
            <w:tcBorders>
              <w:top w:val="single" w:sz="12" w:space="0" w:color="00000A"/>
              <w:left w:val="single" w:sz="12" w:space="0" w:color="00000A"/>
              <w:bottom w:val="single" w:sz="12" w:space="0" w:color="auto"/>
              <w:right w:val="single" w:sz="4" w:space="0" w:color="00000A"/>
            </w:tcBorders>
            <w:shd w:val="clear" w:color="auto" w:fill="D9D9D9" w:themeFill="background1" w:themeFillShade="D9"/>
            <w:vAlign w:val="center"/>
            <w:hideMark/>
          </w:tcPr>
          <w:p w14:paraId="1DE02AB4" w14:textId="77777777" w:rsidR="00E952F6" w:rsidRPr="00023D9A" w:rsidRDefault="00E952F6" w:rsidP="00D71A16">
            <w:pPr>
              <w:spacing w:line="240" w:lineRule="auto"/>
              <w:jc w:val="center"/>
              <w:rPr>
                <w:rFonts w:eastAsia="Times New Roman" w:cs="Arial"/>
                <w:b/>
                <w:lang w:eastAsia="de-DE"/>
              </w:rPr>
            </w:pPr>
            <w:r>
              <w:rPr>
                <w:rFonts w:eastAsia="Times New Roman" w:cs="Arial"/>
                <w:b/>
                <w:lang w:eastAsia="de-DE"/>
              </w:rPr>
              <w:t>Unterrichtsvorhaben</w:t>
            </w:r>
          </w:p>
        </w:tc>
        <w:tc>
          <w:tcPr>
            <w:tcW w:w="1260"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3BD30A71"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Inhaltsfelder</w:t>
            </w:r>
            <w:r>
              <w:rPr>
                <w:rFonts w:eastAsia="Times New Roman" w:cs="Arial"/>
                <w:b/>
                <w:lang w:eastAsia="de-DE"/>
              </w:rPr>
              <w:br/>
            </w:r>
            <w:r w:rsidRPr="00942AAF">
              <w:rPr>
                <w:rFonts w:eastAsia="Times New Roman" w:cs="Arial"/>
                <w:lang w:eastAsia="de-DE"/>
              </w:rPr>
              <w:t>Inhaltliche Schwerpunkte</w:t>
            </w:r>
          </w:p>
        </w:tc>
        <w:tc>
          <w:tcPr>
            <w:tcW w:w="1324" w:type="pct"/>
            <w:tcBorders>
              <w:top w:val="single" w:sz="12" w:space="0" w:color="00000A"/>
              <w:left w:val="single" w:sz="4" w:space="0" w:color="00000A"/>
              <w:bottom w:val="single" w:sz="12" w:space="0" w:color="auto"/>
              <w:right w:val="single" w:sz="4" w:space="0" w:color="00000A"/>
            </w:tcBorders>
            <w:shd w:val="clear" w:color="auto" w:fill="D9D9D9" w:themeFill="background1" w:themeFillShade="D9"/>
            <w:vAlign w:val="center"/>
            <w:hideMark/>
          </w:tcPr>
          <w:p w14:paraId="2A445CBB"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Schwerpunkte der</w:t>
            </w:r>
          </w:p>
          <w:p w14:paraId="1BA636F2"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Kompetenzentwicklung</w:t>
            </w:r>
          </w:p>
        </w:tc>
        <w:tc>
          <w:tcPr>
            <w:tcW w:w="1196" w:type="pct"/>
            <w:tcBorders>
              <w:top w:val="single" w:sz="12" w:space="0" w:color="00000A"/>
              <w:left w:val="single" w:sz="4" w:space="0" w:color="00000A"/>
              <w:bottom w:val="single" w:sz="12" w:space="0" w:color="auto"/>
              <w:right w:val="single" w:sz="12" w:space="0" w:color="00000A"/>
            </w:tcBorders>
            <w:shd w:val="clear" w:color="auto" w:fill="D9D9D9" w:themeFill="background1" w:themeFillShade="D9"/>
            <w:vAlign w:val="center"/>
            <w:hideMark/>
          </w:tcPr>
          <w:p w14:paraId="5296A08E" w14:textId="77777777" w:rsidR="00E952F6" w:rsidRDefault="00E952F6" w:rsidP="00D71A16">
            <w:pPr>
              <w:spacing w:line="240" w:lineRule="auto"/>
              <w:jc w:val="center"/>
              <w:rPr>
                <w:rFonts w:eastAsia="Times New Roman" w:cs="Arial"/>
                <w:b/>
                <w:lang w:eastAsia="de-DE"/>
              </w:rPr>
            </w:pPr>
            <w:r>
              <w:rPr>
                <w:rFonts w:eastAsia="Times New Roman" w:cs="Arial"/>
                <w:b/>
                <w:lang w:eastAsia="de-DE"/>
              </w:rPr>
              <w:t>Weitere Vereinbarungen</w:t>
            </w:r>
          </w:p>
        </w:tc>
      </w:tr>
      <w:tr w:rsidR="00E952F6" w14:paraId="2FC7D081" w14:textId="77777777" w:rsidTr="00D71A16">
        <w:trPr>
          <w:trHeight w:val="767"/>
        </w:trPr>
        <w:tc>
          <w:tcPr>
            <w:tcW w:w="1220" w:type="pct"/>
            <w:tcBorders>
              <w:top w:val="single" w:sz="12" w:space="0" w:color="auto"/>
              <w:left w:val="single" w:sz="4" w:space="0" w:color="00000A"/>
              <w:bottom w:val="single" w:sz="12" w:space="0" w:color="auto"/>
              <w:right w:val="single" w:sz="4" w:space="0" w:color="00000A"/>
            </w:tcBorders>
          </w:tcPr>
          <w:p w14:paraId="72F24E18" w14:textId="77777777" w:rsidR="00E952F6" w:rsidRDefault="00E952F6" w:rsidP="00D71A16">
            <w:pPr>
              <w:spacing w:beforeLines="60" w:before="144" w:afterLines="60" w:after="144"/>
              <w:rPr>
                <w:rFonts w:eastAsia="Times New Roman" w:cs="Arial"/>
                <w:b/>
                <w:lang w:eastAsia="de-DE"/>
              </w:rPr>
            </w:pPr>
            <w:r>
              <w:rPr>
                <w:rFonts w:eastAsia="Times New Roman" w:cs="Arial"/>
                <w:b/>
                <w:lang w:eastAsia="de-DE"/>
              </w:rPr>
              <w:t>UV 10.1</w:t>
            </w:r>
            <w:r>
              <w:rPr>
                <w:rFonts w:eastAsia="Times New Roman" w:cs="Arial"/>
                <w:b/>
                <w:lang w:eastAsia="de-DE"/>
              </w:rPr>
              <w:br/>
              <w:t>Immunbiologie – Abwehr und Schutz vor Erkrankungen</w:t>
            </w:r>
          </w:p>
          <w:p w14:paraId="54AAF4EA" w14:textId="77777777" w:rsidR="00E952F6" w:rsidRDefault="00E952F6" w:rsidP="00D71A16">
            <w:pPr>
              <w:spacing w:beforeLines="60" w:before="144" w:afterLines="60" w:after="144" w:line="240" w:lineRule="auto"/>
              <w:rPr>
                <w:rFonts w:cs="Arial"/>
                <w:i/>
              </w:rPr>
            </w:pPr>
            <w:r w:rsidRPr="006C735B">
              <w:rPr>
                <w:rFonts w:cs="Arial"/>
                <w:i/>
              </w:rPr>
              <w:t xml:space="preserve">Wie unterscheiden sich </w:t>
            </w:r>
            <w:r>
              <w:rPr>
                <w:rFonts w:cs="Arial"/>
                <w:i/>
              </w:rPr>
              <w:br/>
            </w:r>
            <w:r w:rsidRPr="006C735B">
              <w:rPr>
                <w:rFonts w:cs="Arial"/>
                <w:i/>
              </w:rPr>
              <w:t>Bakterien und Viren?</w:t>
            </w:r>
          </w:p>
          <w:p w14:paraId="3D829B23" w14:textId="77777777" w:rsidR="00E952F6" w:rsidRDefault="00E952F6" w:rsidP="00D71A16">
            <w:pPr>
              <w:spacing w:beforeLines="60" w:before="144" w:afterLines="60" w:after="144" w:line="240" w:lineRule="auto"/>
              <w:rPr>
                <w:rFonts w:cs="Arial"/>
                <w:i/>
              </w:rPr>
            </w:pPr>
            <w:r w:rsidRPr="00A22FE8">
              <w:rPr>
                <w:rFonts w:cs="Arial"/>
                <w:i/>
              </w:rPr>
              <w:lastRenderedPageBreak/>
              <w:t>Wie wirken Antibiotika und we</w:t>
            </w:r>
            <w:r w:rsidRPr="00A22FE8">
              <w:rPr>
                <w:rFonts w:cs="Arial"/>
                <w:i/>
              </w:rPr>
              <w:t>s</w:t>
            </w:r>
            <w:r w:rsidRPr="00A22FE8">
              <w:rPr>
                <w:rFonts w:cs="Arial"/>
                <w:i/>
              </w:rPr>
              <w:t>halb verringert sich in den letzten Jahrzehnten deren Wirksamkeit?</w:t>
            </w:r>
          </w:p>
          <w:p w14:paraId="5686574B" w14:textId="77777777" w:rsidR="00E952F6" w:rsidRDefault="00E952F6" w:rsidP="00D71A16">
            <w:pPr>
              <w:spacing w:beforeLines="60" w:before="144" w:afterLines="60" w:after="144"/>
              <w:rPr>
                <w:rFonts w:eastAsia="Times New Roman" w:cs="Arial"/>
                <w:i/>
                <w:lang w:eastAsia="de-DE"/>
              </w:rPr>
            </w:pPr>
            <w:r w:rsidRPr="000E06BD">
              <w:rPr>
                <w:rFonts w:eastAsia="Times New Roman" w:cs="Arial"/>
                <w:i/>
                <w:lang w:eastAsia="de-DE"/>
              </w:rPr>
              <w:t>Wie funktioniert das Immun</w:t>
            </w:r>
            <w:r>
              <w:rPr>
                <w:rFonts w:eastAsia="Times New Roman" w:cs="Arial"/>
                <w:i/>
                <w:lang w:eastAsia="de-DE"/>
              </w:rPr>
              <w:t>-</w:t>
            </w:r>
            <w:r>
              <w:rPr>
                <w:rFonts w:eastAsia="Times New Roman" w:cs="Arial"/>
                <w:i/>
                <w:lang w:eastAsia="de-DE"/>
              </w:rPr>
              <w:br/>
            </w:r>
            <w:r w:rsidRPr="000E06BD">
              <w:rPr>
                <w:rFonts w:eastAsia="Times New Roman" w:cs="Arial"/>
                <w:i/>
                <w:lang w:eastAsia="de-DE"/>
              </w:rPr>
              <w:t>system?</w:t>
            </w:r>
          </w:p>
          <w:p w14:paraId="7ACFC051" w14:textId="77777777" w:rsidR="00E952F6" w:rsidRDefault="00E952F6" w:rsidP="00D71A16">
            <w:pPr>
              <w:spacing w:beforeLines="60" w:before="144" w:afterLines="60" w:after="144"/>
              <w:rPr>
                <w:rFonts w:eastAsia="Times New Roman" w:cs="Arial"/>
                <w:i/>
                <w:lang w:eastAsia="de-DE"/>
              </w:rPr>
            </w:pPr>
            <w:r w:rsidRPr="000E06BD">
              <w:rPr>
                <w:rFonts w:eastAsia="Times New Roman" w:cs="Arial"/>
                <w:i/>
                <w:lang w:eastAsia="de-DE"/>
              </w:rPr>
              <w:t xml:space="preserve">Wie kann man sich vor </w:t>
            </w:r>
            <w:r>
              <w:rPr>
                <w:rFonts w:eastAsia="Times New Roman" w:cs="Arial"/>
                <w:i/>
                <w:lang w:eastAsia="de-DE"/>
              </w:rPr>
              <w:br/>
            </w:r>
            <w:r w:rsidRPr="000E06BD">
              <w:rPr>
                <w:rFonts w:eastAsia="Times New Roman" w:cs="Arial"/>
                <w:i/>
                <w:lang w:eastAsia="de-DE"/>
              </w:rPr>
              <w:t>Infektionskrankheiten schützen?</w:t>
            </w:r>
          </w:p>
          <w:p w14:paraId="0F11EF18" w14:textId="77777777" w:rsidR="00E952F6" w:rsidRDefault="00E952F6" w:rsidP="00D71A16">
            <w:pPr>
              <w:spacing w:beforeLines="60" w:before="144" w:afterLines="60" w:after="144"/>
              <w:rPr>
                <w:rFonts w:eastAsia="Times New Roman" w:cs="Arial"/>
                <w:i/>
                <w:lang w:eastAsia="de-DE"/>
              </w:rPr>
            </w:pPr>
          </w:p>
          <w:p w14:paraId="3E0E3560" w14:textId="77777777" w:rsidR="00E952F6" w:rsidRDefault="00E952F6" w:rsidP="00D71A16">
            <w:pPr>
              <w:spacing w:beforeLines="60" w:before="144" w:afterLines="60" w:after="144"/>
              <w:rPr>
                <w:rFonts w:eastAsia="Times New Roman" w:cs="Arial"/>
                <w:i/>
                <w:lang w:eastAsia="de-DE"/>
              </w:rPr>
            </w:pPr>
          </w:p>
          <w:p w14:paraId="42226C8E" w14:textId="77777777" w:rsidR="00E952F6" w:rsidRDefault="00E952F6" w:rsidP="00D71A16">
            <w:pPr>
              <w:spacing w:beforeLines="60" w:before="144" w:afterLines="60" w:after="144" w:line="240" w:lineRule="auto"/>
              <w:jc w:val="right"/>
              <w:rPr>
                <w:rFonts w:eastAsia="Times New Roman" w:cs="Arial"/>
                <w:b/>
                <w:lang w:eastAsia="de-DE"/>
              </w:rPr>
            </w:pPr>
            <w:r>
              <w:rPr>
                <w:rFonts w:eastAsia="Times New Roman" w:cs="Arial"/>
                <w:lang w:eastAsia="de-DE"/>
              </w:rPr>
              <w:t>ca. 16 Us</w:t>
            </w:r>
            <w:r w:rsidRPr="00EE607D">
              <w:rPr>
                <w:rFonts w:eastAsia="Times New Roman" w:cs="Arial"/>
                <w:lang w:eastAsia="de-DE"/>
              </w:rPr>
              <w:t>td.</w:t>
            </w:r>
          </w:p>
        </w:tc>
        <w:tc>
          <w:tcPr>
            <w:tcW w:w="1260" w:type="pct"/>
            <w:tcBorders>
              <w:top w:val="single" w:sz="12" w:space="0" w:color="auto"/>
              <w:left w:val="single" w:sz="4" w:space="0" w:color="00000A"/>
              <w:bottom w:val="single" w:sz="12" w:space="0" w:color="auto"/>
              <w:right w:val="single" w:sz="4" w:space="0" w:color="auto"/>
            </w:tcBorders>
          </w:tcPr>
          <w:p w14:paraId="3DAB64C5" w14:textId="77777777" w:rsidR="00E952F6"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lastRenderedPageBreak/>
              <w:t xml:space="preserve">IF7: </w:t>
            </w:r>
            <w:r>
              <w:rPr>
                <w:rFonts w:eastAsia="Times New Roman" w:cs="Arial"/>
                <w:b/>
                <w:lang w:eastAsia="de-DE"/>
              </w:rPr>
              <w:br/>
              <w:t>Mensch und Gesundheit</w:t>
            </w:r>
            <w:r>
              <w:rPr>
                <w:rFonts w:eastAsia="Times New Roman" w:cs="Arial"/>
                <w:b/>
                <w:lang w:eastAsia="de-DE"/>
              </w:rPr>
              <w:br/>
            </w:r>
          </w:p>
          <w:p w14:paraId="7345A398" w14:textId="77777777" w:rsidR="00E952F6"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t>I</w:t>
            </w:r>
            <w:r w:rsidRPr="00265EFF">
              <w:rPr>
                <w:rFonts w:eastAsia="Times New Roman" w:cs="Arial"/>
                <w:lang w:eastAsia="de-DE"/>
              </w:rPr>
              <w:t>mmunbiologie</w:t>
            </w:r>
          </w:p>
          <w:p w14:paraId="51A1E9BD" w14:textId="77777777" w:rsidR="00E952F6" w:rsidRDefault="00E952F6" w:rsidP="00E952F6">
            <w:pPr>
              <w:pStyle w:val="Listenabsatz"/>
              <w:numPr>
                <w:ilvl w:val="0"/>
                <w:numId w:val="20"/>
              </w:numPr>
              <w:spacing w:before="120" w:after="100" w:afterAutospacing="1" w:line="240" w:lineRule="auto"/>
              <w:jc w:val="left"/>
            </w:pPr>
            <w:r>
              <w:t>virale und bakterielle Infekt</w:t>
            </w:r>
            <w:r>
              <w:t>i</w:t>
            </w:r>
            <w:r>
              <w:t>onskrankheiten</w:t>
            </w:r>
          </w:p>
          <w:p w14:paraId="4B90EAAD" w14:textId="77777777" w:rsidR="00E952F6" w:rsidRDefault="00E952F6" w:rsidP="00E952F6">
            <w:pPr>
              <w:pStyle w:val="Listenabsatz"/>
              <w:numPr>
                <w:ilvl w:val="0"/>
                <w:numId w:val="20"/>
              </w:numPr>
              <w:spacing w:before="120" w:after="100" w:afterAutospacing="1" w:line="240" w:lineRule="auto"/>
              <w:jc w:val="left"/>
            </w:pPr>
            <w:r>
              <w:t>Bau der Bakterienzelle</w:t>
            </w:r>
          </w:p>
          <w:p w14:paraId="1187C1B9" w14:textId="77777777" w:rsidR="00E952F6" w:rsidRDefault="00E952F6" w:rsidP="00E952F6">
            <w:pPr>
              <w:pStyle w:val="Listenabsatz"/>
              <w:numPr>
                <w:ilvl w:val="0"/>
                <w:numId w:val="20"/>
              </w:numPr>
              <w:spacing w:before="120" w:after="100" w:afterAutospacing="1" w:line="240" w:lineRule="auto"/>
              <w:jc w:val="left"/>
            </w:pPr>
            <w:r>
              <w:lastRenderedPageBreak/>
              <w:t>Aufbau von Viren</w:t>
            </w:r>
          </w:p>
          <w:p w14:paraId="201F85A4" w14:textId="77777777" w:rsidR="00E952F6" w:rsidRPr="000E06BD" w:rsidRDefault="00E952F6" w:rsidP="00E952F6">
            <w:pPr>
              <w:pStyle w:val="Listenabsatz"/>
              <w:numPr>
                <w:ilvl w:val="0"/>
                <w:numId w:val="20"/>
              </w:numPr>
              <w:spacing w:before="120" w:after="100" w:afterAutospacing="1" w:line="240" w:lineRule="auto"/>
              <w:jc w:val="left"/>
            </w:pPr>
            <w:r>
              <w:t xml:space="preserve">Einsatz von Antibiotika </w:t>
            </w:r>
          </w:p>
          <w:p w14:paraId="7456973A" w14:textId="77777777" w:rsidR="00E952F6" w:rsidRDefault="00E952F6" w:rsidP="00E952F6">
            <w:pPr>
              <w:pStyle w:val="Listenabsatz"/>
              <w:numPr>
                <w:ilvl w:val="0"/>
                <w:numId w:val="20"/>
              </w:numPr>
              <w:spacing w:beforeLines="60" w:before="144" w:afterLines="60" w:after="144" w:line="240" w:lineRule="auto"/>
              <w:jc w:val="left"/>
            </w:pPr>
            <w:r>
              <w:t>unspezifische und spezifische Immunreaktion</w:t>
            </w:r>
          </w:p>
          <w:p w14:paraId="38F4842E" w14:textId="77777777" w:rsidR="00E952F6" w:rsidRDefault="00E952F6" w:rsidP="00E952F6">
            <w:pPr>
              <w:pStyle w:val="Listenabsatz"/>
              <w:numPr>
                <w:ilvl w:val="0"/>
                <w:numId w:val="20"/>
              </w:numPr>
              <w:spacing w:beforeLines="60" w:before="144" w:afterLines="60" w:after="144" w:line="240" w:lineRule="auto"/>
            </w:pPr>
            <w:r>
              <w:t>Organtransplantation</w:t>
            </w:r>
          </w:p>
          <w:p w14:paraId="177FB925" w14:textId="77777777" w:rsidR="00E952F6" w:rsidRDefault="00E952F6" w:rsidP="00E952F6">
            <w:pPr>
              <w:pStyle w:val="Listenabsatz"/>
              <w:numPr>
                <w:ilvl w:val="0"/>
                <w:numId w:val="20"/>
              </w:numPr>
              <w:spacing w:beforeLines="60" w:before="144" w:afterLines="60" w:after="144" w:line="240" w:lineRule="auto"/>
            </w:pPr>
            <w:r>
              <w:t>Allergien</w:t>
            </w:r>
          </w:p>
          <w:p w14:paraId="19EE9184" w14:textId="77777777" w:rsidR="00E952F6" w:rsidRDefault="00E952F6" w:rsidP="00E952F6">
            <w:pPr>
              <w:pStyle w:val="Listenabsatz"/>
              <w:numPr>
                <w:ilvl w:val="0"/>
                <w:numId w:val="20"/>
              </w:numPr>
              <w:spacing w:beforeLines="60" w:before="144" w:afterLines="60" w:after="144" w:line="240" w:lineRule="auto"/>
              <w:rPr>
                <w:rFonts w:cs="Arial"/>
              </w:rPr>
            </w:pPr>
            <w:r w:rsidRPr="00265EFF">
              <w:rPr>
                <w:rFonts w:cs="Arial"/>
              </w:rPr>
              <w:t>Impfungen</w:t>
            </w:r>
          </w:p>
          <w:p w14:paraId="70513CF5" w14:textId="77777777" w:rsidR="00E952F6" w:rsidRDefault="00E952F6" w:rsidP="00D71A16">
            <w:pPr>
              <w:spacing w:beforeLines="60" w:before="144" w:afterLines="60" w:after="144" w:line="240" w:lineRule="auto"/>
              <w:ind w:left="720" w:hanging="360"/>
              <w:rPr>
                <w:rFonts w:cs="Arial"/>
              </w:rPr>
            </w:pPr>
          </w:p>
        </w:tc>
        <w:tc>
          <w:tcPr>
            <w:tcW w:w="1324" w:type="pct"/>
            <w:tcBorders>
              <w:top w:val="single" w:sz="12" w:space="0" w:color="auto"/>
              <w:left w:val="single" w:sz="4" w:space="0" w:color="auto"/>
              <w:bottom w:val="single" w:sz="12" w:space="0" w:color="auto"/>
              <w:right w:val="single" w:sz="4" w:space="0" w:color="auto"/>
            </w:tcBorders>
          </w:tcPr>
          <w:p w14:paraId="779C7232" w14:textId="77777777" w:rsidR="00E952F6" w:rsidRDefault="00E952F6" w:rsidP="00D71A16">
            <w:pPr>
              <w:pStyle w:val="Listenabsatz"/>
              <w:numPr>
                <w:ilvl w:val="0"/>
                <w:numId w:val="0"/>
              </w:numPr>
              <w:tabs>
                <w:tab w:val="left" w:pos="386"/>
              </w:tabs>
              <w:spacing w:after="0" w:line="240" w:lineRule="auto"/>
              <w:contextualSpacing w:val="0"/>
              <w:jc w:val="left"/>
              <w:rPr>
                <w:rFonts w:cs="Arial"/>
                <w:szCs w:val="24"/>
              </w:rPr>
            </w:pPr>
          </w:p>
          <w:p w14:paraId="47D5D748" w14:textId="77777777" w:rsidR="00E952F6" w:rsidRDefault="00E952F6" w:rsidP="00D71A16">
            <w:pPr>
              <w:pStyle w:val="Listenabsatz"/>
              <w:numPr>
                <w:ilvl w:val="0"/>
                <w:numId w:val="0"/>
              </w:numPr>
              <w:tabs>
                <w:tab w:val="left" w:pos="386"/>
              </w:tabs>
              <w:spacing w:after="0" w:line="240" w:lineRule="auto"/>
              <w:contextualSpacing w:val="0"/>
              <w:jc w:val="left"/>
              <w:rPr>
                <w:rFonts w:cs="Arial"/>
                <w:szCs w:val="24"/>
              </w:rPr>
            </w:pPr>
            <w:r>
              <w:rPr>
                <w:rFonts w:cs="Arial"/>
                <w:szCs w:val="24"/>
              </w:rPr>
              <w:t>UF4 Übertragung und Vernetzung</w:t>
            </w:r>
          </w:p>
          <w:p w14:paraId="71B0CD61" w14:textId="77777777" w:rsidR="00E952F6" w:rsidRDefault="00E952F6" w:rsidP="00E952F6">
            <w:pPr>
              <w:pStyle w:val="Listenabsatz"/>
              <w:numPr>
                <w:ilvl w:val="0"/>
                <w:numId w:val="18"/>
              </w:numPr>
              <w:spacing w:after="0" w:line="240" w:lineRule="auto"/>
              <w:ind w:left="397" w:hanging="284"/>
              <w:jc w:val="left"/>
              <w:rPr>
                <w:rFonts w:cs="Arial"/>
                <w:szCs w:val="24"/>
              </w:rPr>
            </w:pPr>
            <w:r>
              <w:rPr>
                <w:rFonts w:cs="Arial"/>
                <w:szCs w:val="24"/>
              </w:rPr>
              <w:t>v</w:t>
            </w:r>
            <w:r w:rsidRPr="0021433A">
              <w:rPr>
                <w:rFonts w:cs="Arial"/>
                <w:szCs w:val="24"/>
              </w:rPr>
              <w:t>ariable Problemsituation</w:t>
            </w:r>
            <w:r>
              <w:rPr>
                <w:rFonts w:cs="Arial"/>
                <w:szCs w:val="24"/>
              </w:rPr>
              <w:t xml:space="preserve">en </w:t>
            </w:r>
            <w:r>
              <w:rPr>
                <w:rFonts w:cs="Arial"/>
                <w:szCs w:val="24"/>
              </w:rPr>
              <w:br/>
              <w:t>lösen</w:t>
            </w:r>
          </w:p>
          <w:p w14:paraId="26C3F57B" w14:textId="77777777" w:rsidR="00E952F6" w:rsidRDefault="00E952F6" w:rsidP="00D71A16">
            <w:pPr>
              <w:spacing w:line="240" w:lineRule="auto"/>
              <w:rPr>
                <w:rFonts w:cs="Arial"/>
                <w:szCs w:val="24"/>
              </w:rPr>
            </w:pPr>
          </w:p>
          <w:p w14:paraId="46AD313F" w14:textId="77777777" w:rsidR="00E952F6" w:rsidRDefault="00E952F6" w:rsidP="00D71A16">
            <w:pPr>
              <w:spacing w:line="240" w:lineRule="auto"/>
              <w:rPr>
                <w:rFonts w:cs="Arial"/>
                <w:szCs w:val="24"/>
              </w:rPr>
            </w:pPr>
            <w:r w:rsidRPr="000A1148">
              <w:rPr>
                <w:rFonts w:cs="Arial"/>
                <w:szCs w:val="24"/>
              </w:rPr>
              <w:t>E1</w:t>
            </w:r>
            <w:r>
              <w:rPr>
                <w:rFonts w:cs="Arial"/>
                <w:szCs w:val="24"/>
              </w:rPr>
              <w:t xml:space="preserve">   </w:t>
            </w:r>
            <w:r>
              <w:t>Problem und Fragestellung</w:t>
            </w:r>
          </w:p>
          <w:p w14:paraId="7D471540" w14:textId="77777777" w:rsidR="00E952F6" w:rsidRPr="001A5236" w:rsidRDefault="00E952F6" w:rsidP="00E952F6">
            <w:pPr>
              <w:pStyle w:val="Listenabsatz"/>
              <w:numPr>
                <w:ilvl w:val="0"/>
                <w:numId w:val="18"/>
              </w:numPr>
              <w:spacing w:after="0" w:line="240" w:lineRule="auto"/>
              <w:ind w:left="397" w:hanging="284"/>
              <w:jc w:val="left"/>
              <w:rPr>
                <w:rFonts w:cs="Arial"/>
                <w:szCs w:val="24"/>
              </w:rPr>
            </w:pPr>
            <w:r>
              <w:t>Fragestellungen z.B. zu histor</w:t>
            </w:r>
            <w:r>
              <w:t>i</w:t>
            </w:r>
            <w:r>
              <w:lastRenderedPageBreak/>
              <w:t>schen Experimenten formuli</w:t>
            </w:r>
            <w:r>
              <w:t>e</w:t>
            </w:r>
            <w:r>
              <w:t>ren</w:t>
            </w:r>
          </w:p>
          <w:p w14:paraId="2B073083" w14:textId="77777777" w:rsidR="00E952F6" w:rsidRDefault="00E952F6" w:rsidP="00D71A16">
            <w:pPr>
              <w:pStyle w:val="Listenabsatz"/>
              <w:numPr>
                <w:ilvl w:val="0"/>
                <w:numId w:val="0"/>
              </w:numPr>
              <w:spacing w:after="0" w:line="240" w:lineRule="auto"/>
              <w:ind w:left="465" w:hanging="465"/>
              <w:contextualSpacing w:val="0"/>
              <w:jc w:val="left"/>
              <w:rPr>
                <w:rFonts w:cs="Arial"/>
                <w:szCs w:val="24"/>
              </w:rPr>
            </w:pPr>
            <w:r>
              <w:rPr>
                <w:rFonts w:cs="Arial"/>
                <w:szCs w:val="24"/>
              </w:rPr>
              <w:t>E5   Auswertung und Schlussfolg</w:t>
            </w:r>
            <w:r>
              <w:rPr>
                <w:rFonts w:cs="Arial"/>
                <w:szCs w:val="24"/>
              </w:rPr>
              <w:t>e</w:t>
            </w:r>
            <w:r>
              <w:rPr>
                <w:rFonts w:cs="Arial"/>
                <w:szCs w:val="24"/>
              </w:rPr>
              <w:t>rung</w:t>
            </w:r>
          </w:p>
          <w:p w14:paraId="4DDCD998" w14:textId="77777777" w:rsidR="00E952F6" w:rsidRPr="001A5236" w:rsidRDefault="00E952F6" w:rsidP="00E952F6">
            <w:pPr>
              <w:pStyle w:val="Listenabsatz"/>
              <w:numPr>
                <w:ilvl w:val="0"/>
                <w:numId w:val="18"/>
              </w:numPr>
              <w:spacing w:after="0" w:line="240" w:lineRule="auto"/>
              <w:ind w:left="397" w:hanging="284"/>
              <w:jc w:val="left"/>
              <w:rPr>
                <w:rFonts w:cs="Arial"/>
                <w:szCs w:val="24"/>
              </w:rPr>
            </w:pPr>
            <w:r>
              <w:rPr>
                <w:rFonts w:cs="Arial"/>
                <w:szCs w:val="24"/>
              </w:rPr>
              <w:t xml:space="preserve">Beobachtungen interpretieren </w:t>
            </w:r>
          </w:p>
          <w:p w14:paraId="2C948B6A" w14:textId="77777777" w:rsidR="00E952F6" w:rsidRDefault="00E952F6" w:rsidP="00D71A16">
            <w:pPr>
              <w:spacing w:before="120" w:line="240" w:lineRule="auto"/>
              <w:rPr>
                <w:rFonts w:cs="Arial"/>
              </w:rPr>
            </w:pPr>
            <w:r>
              <w:rPr>
                <w:rFonts w:cs="Arial"/>
              </w:rPr>
              <w:t>K4: Argumentation</w:t>
            </w:r>
          </w:p>
          <w:p w14:paraId="59B52A43" w14:textId="77777777" w:rsidR="00E952F6" w:rsidRPr="00875675" w:rsidRDefault="00E952F6" w:rsidP="00E952F6">
            <w:pPr>
              <w:pStyle w:val="Listenabsatz"/>
              <w:numPr>
                <w:ilvl w:val="0"/>
                <w:numId w:val="18"/>
              </w:numPr>
              <w:spacing w:after="0" w:line="240" w:lineRule="auto"/>
              <w:ind w:left="397" w:hanging="284"/>
              <w:jc w:val="left"/>
            </w:pPr>
            <w:r w:rsidRPr="00563CB6">
              <w:rPr>
                <w:rFonts w:eastAsia="Times New Roman" w:cs="Arial"/>
                <w:iCs/>
                <w:lang w:eastAsia="de-DE"/>
              </w:rPr>
              <w:t>faktenbasiert</w:t>
            </w:r>
            <w:r>
              <w:t>, rational und schlüssig argumentieren</w:t>
            </w:r>
          </w:p>
          <w:p w14:paraId="1623347E" w14:textId="77777777" w:rsidR="00E952F6" w:rsidRDefault="00E952F6" w:rsidP="00D71A16">
            <w:pPr>
              <w:spacing w:before="120" w:line="240" w:lineRule="auto"/>
            </w:pPr>
            <w:r>
              <w:rPr>
                <w:rFonts w:cs="Arial"/>
              </w:rPr>
              <w:t xml:space="preserve">B3 </w:t>
            </w:r>
            <w:r>
              <w:t>Abwägung und Entscheidung</w:t>
            </w:r>
          </w:p>
          <w:p w14:paraId="5FA18BAE" w14:textId="77777777" w:rsidR="00E952F6" w:rsidRPr="00BF6E4B" w:rsidRDefault="00E952F6" w:rsidP="00E952F6">
            <w:pPr>
              <w:pStyle w:val="Listenabsatz"/>
              <w:numPr>
                <w:ilvl w:val="0"/>
                <w:numId w:val="18"/>
              </w:numPr>
              <w:spacing w:after="0" w:line="240" w:lineRule="auto"/>
              <w:ind w:left="397" w:hanging="284"/>
              <w:jc w:val="left"/>
              <w:rPr>
                <w:rFonts w:cs="Arial"/>
              </w:rPr>
            </w:pPr>
            <w:r w:rsidRPr="00563CB6">
              <w:rPr>
                <w:rFonts w:eastAsia="Times New Roman" w:cs="Arial"/>
                <w:iCs/>
                <w:lang w:eastAsia="de-DE"/>
              </w:rPr>
              <w:t>Nach</w:t>
            </w:r>
            <w:r>
              <w:t xml:space="preserve"> Abschätzung der Folgen Handlungsoption auswählen</w:t>
            </w:r>
          </w:p>
          <w:p w14:paraId="53787E1B" w14:textId="77777777" w:rsidR="00E952F6" w:rsidRDefault="00E952F6" w:rsidP="00D71A16">
            <w:pPr>
              <w:spacing w:before="120" w:line="240" w:lineRule="auto"/>
            </w:pPr>
            <w:r>
              <w:rPr>
                <w:rFonts w:cs="Arial"/>
              </w:rPr>
              <w:t xml:space="preserve">B4 </w:t>
            </w:r>
            <w:r>
              <w:t>Stellungnahme und Reflexion</w:t>
            </w:r>
          </w:p>
          <w:p w14:paraId="508AC13A" w14:textId="77777777" w:rsidR="00E952F6" w:rsidRPr="00400791" w:rsidRDefault="00E952F6" w:rsidP="00E952F6">
            <w:pPr>
              <w:pStyle w:val="Listenabsatz"/>
              <w:numPr>
                <w:ilvl w:val="0"/>
                <w:numId w:val="18"/>
              </w:numPr>
              <w:spacing w:after="0" w:line="240" w:lineRule="auto"/>
              <w:ind w:left="397" w:hanging="284"/>
              <w:jc w:val="left"/>
              <w:rPr>
                <w:rFonts w:cs="Arial"/>
              </w:rPr>
            </w:pPr>
            <w:r w:rsidRPr="00563CB6">
              <w:rPr>
                <w:rFonts w:eastAsia="Times New Roman" w:cs="Arial"/>
                <w:iCs/>
                <w:lang w:eastAsia="de-DE"/>
              </w:rPr>
              <w:t>Bewertungen</w:t>
            </w:r>
            <w:r>
              <w:t xml:space="preserve"> argumentativ ve</w:t>
            </w:r>
            <w:r>
              <w:t>r</w:t>
            </w:r>
            <w:r>
              <w:t>treten</w:t>
            </w:r>
          </w:p>
          <w:p w14:paraId="7623ABBA" w14:textId="77777777" w:rsidR="00E952F6" w:rsidRDefault="00E952F6" w:rsidP="00D71A16">
            <w:pPr>
              <w:pStyle w:val="Listenabsatz"/>
              <w:numPr>
                <w:ilvl w:val="0"/>
                <w:numId w:val="0"/>
              </w:numPr>
              <w:spacing w:after="0" w:line="240" w:lineRule="auto"/>
              <w:ind w:left="397"/>
              <w:jc w:val="left"/>
              <w:rPr>
                <w:rFonts w:cs="Arial"/>
              </w:rPr>
            </w:pPr>
          </w:p>
          <w:p w14:paraId="518000B8" w14:textId="77777777" w:rsidR="00E952F6" w:rsidRPr="00BF6E4B" w:rsidRDefault="00E952F6" w:rsidP="00D71A16">
            <w:pPr>
              <w:pStyle w:val="Listenabsatz"/>
              <w:numPr>
                <w:ilvl w:val="0"/>
                <w:numId w:val="0"/>
              </w:numPr>
              <w:spacing w:after="0" w:line="240" w:lineRule="auto"/>
              <w:ind w:left="397"/>
              <w:jc w:val="left"/>
              <w:rPr>
                <w:rFonts w:cs="Arial"/>
              </w:rPr>
            </w:pPr>
          </w:p>
        </w:tc>
        <w:tc>
          <w:tcPr>
            <w:tcW w:w="1196" w:type="pct"/>
            <w:tcBorders>
              <w:top w:val="single" w:sz="12" w:space="0" w:color="auto"/>
              <w:left w:val="single" w:sz="4" w:space="0" w:color="auto"/>
              <w:bottom w:val="single" w:sz="12" w:space="0" w:color="auto"/>
              <w:right w:val="single" w:sz="4" w:space="0" w:color="00000A"/>
            </w:tcBorders>
          </w:tcPr>
          <w:p w14:paraId="36A88051" w14:textId="77777777" w:rsidR="00E952F6" w:rsidRDefault="00E952F6" w:rsidP="00D71A16">
            <w:pPr>
              <w:spacing w:before="120" w:line="240" w:lineRule="auto"/>
              <w:rPr>
                <w:rFonts w:eastAsia="Times New Roman" w:cs="Arial"/>
                <w:i/>
                <w:lang w:eastAsia="de-DE"/>
              </w:rPr>
            </w:pPr>
            <w:r w:rsidRPr="00240105">
              <w:rPr>
                <w:rFonts w:eastAsia="Times New Roman" w:cs="Arial"/>
                <w:lang w:eastAsia="de-DE"/>
              </w:rPr>
              <w:lastRenderedPageBreak/>
              <w:t>…</w:t>
            </w:r>
            <w:r w:rsidRPr="00240105">
              <w:rPr>
                <w:rFonts w:eastAsia="Times New Roman" w:cs="Arial"/>
                <w:i/>
                <w:lang w:eastAsia="de-DE"/>
              </w:rPr>
              <w:t>zur Schwerpunktsetzung</w:t>
            </w:r>
          </w:p>
          <w:p w14:paraId="794F655C" w14:textId="77777777" w:rsidR="00E952F6" w:rsidRPr="00BF6E4B" w:rsidRDefault="00E952F6" w:rsidP="00D71A16">
            <w:pPr>
              <w:spacing w:before="120" w:line="240" w:lineRule="auto"/>
              <w:rPr>
                <w:rFonts w:eastAsia="Times New Roman" w:cs="Arial"/>
                <w:lang w:eastAsia="de-DE"/>
              </w:rPr>
            </w:pPr>
            <w:r w:rsidRPr="006509FA">
              <w:rPr>
                <w:rFonts w:eastAsia="Times New Roman" w:cs="Arial"/>
                <w:lang w:eastAsia="de-DE"/>
              </w:rPr>
              <w:t>Auswertung von Abklatschvers</w:t>
            </w:r>
            <w:r w:rsidRPr="006509FA">
              <w:rPr>
                <w:rFonts w:eastAsia="Times New Roman" w:cs="Arial"/>
                <w:lang w:eastAsia="de-DE"/>
              </w:rPr>
              <w:t>u</w:t>
            </w:r>
            <w:r w:rsidRPr="006509FA">
              <w:rPr>
                <w:rFonts w:eastAsia="Times New Roman" w:cs="Arial"/>
                <w:lang w:eastAsia="de-DE"/>
              </w:rPr>
              <w:t>chen und historischen Experime</w:t>
            </w:r>
            <w:r w:rsidRPr="006509FA">
              <w:rPr>
                <w:rFonts w:eastAsia="Times New Roman" w:cs="Arial"/>
                <w:lang w:eastAsia="de-DE"/>
              </w:rPr>
              <w:t>n</w:t>
            </w:r>
            <w:r w:rsidRPr="006509FA">
              <w:rPr>
                <w:rFonts w:eastAsia="Times New Roman" w:cs="Arial"/>
                <w:lang w:eastAsia="de-DE"/>
              </w:rPr>
              <w:t>ten (</w:t>
            </w:r>
            <w:r w:rsidRPr="006509FA">
              <w:rPr>
                <w:rFonts w:eastAsia="Times New Roman" w:cs="Arial"/>
                <w:smallCaps/>
                <w:lang w:eastAsia="de-DE"/>
              </w:rPr>
              <w:t>Fleming, Jenner, Behring</w:t>
            </w:r>
            <w:r w:rsidRPr="006509FA">
              <w:rPr>
                <w:rFonts w:eastAsia="Times New Roman" w:cs="Arial"/>
                <w:lang w:eastAsia="de-DE"/>
              </w:rPr>
              <w:t xml:space="preserve"> o. a.)</w:t>
            </w:r>
          </w:p>
          <w:p w14:paraId="75F074A1" w14:textId="77777777" w:rsidR="00E952F6" w:rsidRDefault="00E952F6" w:rsidP="00D71A16">
            <w:pPr>
              <w:spacing w:before="120" w:line="240" w:lineRule="auto"/>
              <w:rPr>
                <w:rFonts w:eastAsia="Times New Roman" w:cs="Arial"/>
                <w:iCs/>
                <w:lang w:eastAsia="de-DE"/>
              </w:rPr>
            </w:pPr>
            <w:r>
              <w:rPr>
                <w:rFonts w:eastAsia="Times New Roman" w:cs="Arial"/>
                <w:iCs/>
                <w:lang w:eastAsia="de-DE"/>
              </w:rPr>
              <w:t>Einüben von Argumentation</w:t>
            </w:r>
            <w:r>
              <w:rPr>
                <w:rFonts w:eastAsia="Times New Roman" w:cs="Arial"/>
                <w:iCs/>
                <w:lang w:eastAsia="de-DE"/>
              </w:rPr>
              <w:t>s</w:t>
            </w:r>
            <w:r>
              <w:rPr>
                <w:rFonts w:eastAsia="Times New Roman" w:cs="Arial"/>
                <w:iCs/>
                <w:lang w:eastAsia="de-DE"/>
              </w:rPr>
              <w:lastRenderedPageBreak/>
              <w:t>strukturen in Bewertungssituati</w:t>
            </w:r>
            <w:r>
              <w:rPr>
                <w:rFonts w:eastAsia="Times New Roman" w:cs="Arial"/>
                <w:iCs/>
                <w:lang w:eastAsia="de-DE"/>
              </w:rPr>
              <w:t>o</w:t>
            </w:r>
            <w:r>
              <w:rPr>
                <w:rFonts w:eastAsia="Times New Roman" w:cs="Arial"/>
                <w:iCs/>
                <w:lang w:eastAsia="de-DE"/>
              </w:rPr>
              <w:t>nen anhand von Positionen zum Thema Impfung</w:t>
            </w:r>
          </w:p>
          <w:p w14:paraId="24B72838" w14:textId="77777777" w:rsidR="00E952F6" w:rsidRPr="000F709A" w:rsidRDefault="00E952F6" w:rsidP="00D71A16">
            <w:pPr>
              <w:spacing w:before="120" w:line="240" w:lineRule="auto"/>
              <w:rPr>
                <w:rFonts w:eastAsia="Times New Roman" w:cs="Arial"/>
                <w:iCs/>
                <w:lang w:eastAsia="de-DE"/>
              </w:rPr>
            </w:pPr>
          </w:p>
          <w:p w14:paraId="218EBD32" w14:textId="77777777" w:rsidR="00E952F6" w:rsidRDefault="00E952F6" w:rsidP="00D71A16">
            <w:pPr>
              <w:spacing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7BFCDA43" w14:textId="77777777" w:rsidR="00E952F6" w:rsidRDefault="00E952F6" w:rsidP="00D71A16">
            <w:pPr>
              <w:spacing w:line="240" w:lineRule="auto"/>
              <w:rPr>
                <w:rFonts w:eastAsia="Times New Roman" w:cs="Arial"/>
                <w:i/>
                <w:lang w:eastAsia="de-DE"/>
              </w:rPr>
            </w:pPr>
            <w:r>
              <w:rPr>
                <w:rFonts w:eastAsia="Times New Roman" w:cs="Arial"/>
                <w:lang w:eastAsia="de-DE"/>
              </w:rPr>
              <w:sym w:font="Symbol" w:char="F0AC"/>
            </w:r>
            <w:r>
              <w:rPr>
                <w:rFonts w:eastAsia="Times New Roman" w:cs="Arial"/>
                <w:lang w:eastAsia="de-DE"/>
              </w:rPr>
              <w:t xml:space="preserve"> UV 5.1 Kennzeichen des </w:t>
            </w:r>
            <w:r>
              <w:rPr>
                <w:rFonts w:eastAsia="Times New Roman" w:cs="Arial"/>
                <w:lang w:eastAsia="de-DE"/>
              </w:rPr>
              <w:br/>
              <w:t xml:space="preserve">    Lebendigen</w:t>
            </w:r>
          </w:p>
          <w:p w14:paraId="2E4E37E6" w14:textId="77777777" w:rsidR="00E952F6" w:rsidRDefault="00E952F6" w:rsidP="00D71A16">
            <w:pPr>
              <w:spacing w:line="240" w:lineRule="auto"/>
              <w:rPr>
                <w:rFonts w:eastAsia="Times New Roman" w:cs="Arial"/>
                <w:i/>
                <w:lang w:eastAsia="de-DE"/>
              </w:rPr>
            </w:pPr>
            <w:r>
              <w:rPr>
                <w:rFonts w:eastAsia="Times New Roman" w:cs="Arial"/>
                <w:lang w:eastAsia="de-DE"/>
              </w:rPr>
              <w:sym w:font="Symbol" w:char="F0AC"/>
            </w:r>
            <w:r>
              <w:rPr>
                <w:rFonts w:eastAsia="Times New Roman" w:cs="Arial"/>
                <w:lang w:eastAsia="de-DE"/>
              </w:rPr>
              <w:t xml:space="preserve"> UV 5.6 Muttermilch als </w:t>
            </w:r>
            <w:r>
              <w:rPr>
                <w:rFonts w:eastAsia="Times New Roman" w:cs="Arial"/>
                <w:lang w:eastAsia="de-DE"/>
              </w:rPr>
              <w:br/>
              <w:t xml:space="preserve">     passive Immunisierung</w:t>
            </w:r>
          </w:p>
          <w:p w14:paraId="09C33A44"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6.1 Blut und Bestandteile</w:t>
            </w:r>
          </w:p>
          <w:p w14:paraId="219EEFAA" w14:textId="77777777" w:rsidR="00E952F6" w:rsidRDefault="00E952F6" w:rsidP="00D71A16">
            <w:pPr>
              <w:spacing w:line="240" w:lineRule="auto"/>
              <w:ind w:left="184" w:hanging="184"/>
              <w:rPr>
                <w:rFonts w:eastAsia="Times New Roman" w:cs="Arial"/>
                <w:lang w:eastAsia="de-DE"/>
              </w:rPr>
            </w:pPr>
            <w:r>
              <w:rPr>
                <w:rFonts w:eastAsia="Times New Roman" w:cs="Arial"/>
                <w:lang w:eastAsia="de-DE"/>
              </w:rPr>
              <w:sym w:font="Symbol" w:char="F0AE"/>
            </w:r>
            <w:r>
              <w:rPr>
                <w:rFonts w:eastAsia="Times New Roman" w:cs="Arial"/>
                <w:lang w:eastAsia="de-DE"/>
              </w:rPr>
              <w:t xml:space="preserve"> UV 10.2 Schlüssel-Schloss- M</w:t>
            </w:r>
            <w:r>
              <w:rPr>
                <w:rFonts w:eastAsia="Times New Roman" w:cs="Arial"/>
                <w:lang w:eastAsia="de-DE"/>
              </w:rPr>
              <w:t>o</w:t>
            </w:r>
            <w:r>
              <w:rPr>
                <w:rFonts w:eastAsia="Times New Roman" w:cs="Arial"/>
                <w:lang w:eastAsia="de-DE"/>
              </w:rPr>
              <w:t>dell</w:t>
            </w:r>
          </w:p>
          <w:p w14:paraId="695CFFA2" w14:textId="77777777" w:rsidR="00E952F6" w:rsidRPr="00240105" w:rsidRDefault="00E952F6" w:rsidP="00D71A16">
            <w:pPr>
              <w:spacing w:line="240" w:lineRule="auto"/>
              <w:rPr>
                <w:rFonts w:eastAsia="Times New Roman" w:cs="Arial"/>
                <w:lang w:eastAsia="de-DE"/>
              </w:rPr>
            </w:pPr>
            <w:r>
              <w:rPr>
                <w:rFonts w:eastAsia="Times New Roman" w:cs="Arial"/>
                <w:lang w:eastAsia="de-DE"/>
              </w:rPr>
              <w:sym w:font="Symbol" w:char="F0AE"/>
            </w:r>
            <w:r>
              <w:rPr>
                <w:rFonts w:eastAsia="Times New Roman" w:cs="Arial"/>
                <w:lang w:eastAsia="de-DE"/>
              </w:rPr>
              <w:t xml:space="preserve"> UV 10.5 Blutgruppen-    </w:t>
            </w:r>
            <w:r>
              <w:rPr>
                <w:rFonts w:eastAsia="Times New Roman" w:cs="Arial"/>
                <w:lang w:eastAsia="de-DE"/>
              </w:rPr>
              <w:br/>
              <w:t xml:space="preserve">    vererbung</w:t>
            </w:r>
          </w:p>
        </w:tc>
      </w:tr>
      <w:tr w:rsidR="00E952F6" w14:paraId="724F5672" w14:textId="77777777" w:rsidTr="00D71A16">
        <w:trPr>
          <w:trHeight w:val="1193"/>
        </w:trPr>
        <w:tc>
          <w:tcPr>
            <w:tcW w:w="1220" w:type="pct"/>
            <w:tcBorders>
              <w:top w:val="single" w:sz="12" w:space="0" w:color="auto"/>
              <w:left w:val="single" w:sz="4" w:space="0" w:color="00000A"/>
              <w:bottom w:val="single" w:sz="12" w:space="0" w:color="auto"/>
              <w:right w:val="single" w:sz="4" w:space="0" w:color="00000A"/>
            </w:tcBorders>
          </w:tcPr>
          <w:p w14:paraId="1F96B8DC" w14:textId="77777777" w:rsidR="00E952F6" w:rsidRDefault="00E952F6" w:rsidP="00D71A16">
            <w:pPr>
              <w:spacing w:beforeLines="60" w:before="144" w:afterLines="60" w:after="144"/>
              <w:rPr>
                <w:rFonts w:eastAsia="Times New Roman" w:cs="Arial"/>
                <w:b/>
                <w:lang w:eastAsia="de-DE"/>
              </w:rPr>
            </w:pPr>
            <w:r>
              <w:rPr>
                <w:rFonts w:eastAsia="Times New Roman" w:cs="Arial"/>
                <w:b/>
                <w:lang w:eastAsia="de-DE"/>
              </w:rPr>
              <w:lastRenderedPageBreak/>
              <w:t>UV 10.2</w:t>
            </w:r>
            <w:r>
              <w:rPr>
                <w:rFonts w:eastAsia="Times New Roman" w:cs="Arial"/>
                <w:b/>
                <w:lang w:eastAsia="de-DE"/>
              </w:rPr>
              <w:br/>
              <w:t>Hormonelle Regulation der Blu</w:t>
            </w:r>
            <w:r>
              <w:rPr>
                <w:rFonts w:eastAsia="Times New Roman" w:cs="Arial"/>
                <w:b/>
                <w:lang w:eastAsia="de-DE"/>
              </w:rPr>
              <w:t>t</w:t>
            </w:r>
            <w:r>
              <w:rPr>
                <w:rFonts w:eastAsia="Times New Roman" w:cs="Arial"/>
                <w:b/>
                <w:lang w:eastAsia="de-DE"/>
              </w:rPr>
              <w:t>zuckerkonzentration</w:t>
            </w:r>
          </w:p>
          <w:p w14:paraId="743E9B26" w14:textId="77777777" w:rsidR="00E952F6" w:rsidRDefault="00E952F6" w:rsidP="00D71A16">
            <w:pPr>
              <w:spacing w:beforeLines="60" w:before="144" w:afterLines="60" w:after="144" w:line="240" w:lineRule="auto"/>
              <w:rPr>
                <w:rFonts w:eastAsia="Times New Roman" w:cs="Arial"/>
                <w:i/>
                <w:iCs/>
                <w:lang w:eastAsia="de-DE"/>
              </w:rPr>
            </w:pPr>
            <w:r w:rsidRPr="00EE607D">
              <w:rPr>
                <w:rFonts w:eastAsia="Times New Roman" w:cs="Arial"/>
                <w:i/>
                <w:iCs/>
                <w:lang w:eastAsia="de-DE"/>
              </w:rPr>
              <w:t>Wie wird der Zuckergehalt im Blut reguliert?</w:t>
            </w:r>
          </w:p>
          <w:p w14:paraId="20D2E8BC" w14:textId="77777777" w:rsidR="00E952F6" w:rsidRDefault="00E952F6" w:rsidP="00D71A16">
            <w:pPr>
              <w:spacing w:beforeLines="60" w:before="144" w:afterLines="60" w:after="144" w:line="240" w:lineRule="auto"/>
              <w:rPr>
                <w:rFonts w:eastAsia="Times New Roman" w:cs="Arial"/>
                <w:i/>
                <w:iCs/>
                <w:lang w:eastAsia="de-DE"/>
              </w:rPr>
            </w:pPr>
          </w:p>
          <w:p w14:paraId="56372560" w14:textId="77777777" w:rsidR="00E952F6" w:rsidRDefault="00E952F6" w:rsidP="00D71A16">
            <w:pPr>
              <w:spacing w:beforeLines="60" w:before="144" w:afterLines="60" w:after="144" w:line="240" w:lineRule="auto"/>
              <w:rPr>
                <w:rFonts w:cs="Arial"/>
                <w:i/>
              </w:rPr>
            </w:pPr>
            <w:r w:rsidRPr="00EE607D">
              <w:rPr>
                <w:rFonts w:cs="Arial"/>
                <w:i/>
              </w:rPr>
              <w:t>Wie funktionieren Insulin und Gl</w:t>
            </w:r>
            <w:r w:rsidRPr="00EE607D">
              <w:rPr>
                <w:rFonts w:cs="Arial"/>
                <w:i/>
              </w:rPr>
              <w:t>u</w:t>
            </w:r>
            <w:r w:rsidRPr="00EE607D">
              <w:rPr>
                <w:rFonts w:cs="Arial"/>
                <w:i/>
              </w:rPr>
              <w:t>kagon auf Zellebene?</w:t>
            </w:r>
          </w:p>
          <w:p w14:paraId="1CA1ACBE" w14:textId="77777777" w:rsidR="00E952F6" w:rsidRDefault="00E952F6" w:rsidP="00D71A16">
            <w:pPr>
              <w:spacing w:beforeLines="60" w:before="144" w:afterLines="60" w:after="144" w:line="240" w:lineRule="auto"/>
              <w:rPr>
                <w:rFonts w:cs="Arial"/>
                <w:i/>
              </w:rPr>
            </w:pPr>
          </w:p>
          <w:p w14:paraId="016CB8D6" w14:textId="77777777" w:rsidR="00E952F6" w:rsidRDefault="00E952F6" w:rsidP="00D71A16">
            <w:pPr>
              <w:spacing w:beforeLines="60" w:before="144" w:afterLines="60" w:after="144" w:line="240" w:lineRule="auto"/>
              <w:rPr>
                <w:rFonts w:eastAsia="Times New Roman" w:cs="Arial"/>
                <w:i/>
                <w:iCs/>
                <w:lang w:eastAsia="de-DE"/>
              </w:rPr>
            </w:pPr>
            <w:r w:rsidRPr="00EE607D">
              <w:rPr>
                <w:rFonts w:eastAsia="Times New Roman" w:cs="Arial"/>
                <w:i/>
                <w:iCs/>
                <w:lang w:eastAsia="de-DE"/>
              </w:rPr>
              <w:t xml:space="preserve">Wie ist die hormonelle </w:t>
            </w:r>
            <w:r>
              <w:rPr>
                <w:rFonts w:eastAsia="Times New Roman" w:cs="Arial"/>
                <w:i/>
                <w:iCs/>
                <w:lang w:eastAsia="de-DE"/>
              </w:rPr>
              <w:br/>
            </w:r>
            <w:r w:rsidRPr="00EE607D">
              <w:rPr>
                <w:rFonts w:eastAsia="Times New Roman" w:cs="Arial"/>
                <w:i/>
                <w:iCs/>
                <w:lang w:eastAsia="de-DE"/>
              </w:rPr>
              <w:t xml:space="preserve">Regulation bei </w:t>
            </w:r>
            <w:r>
              <w:rPr>
                <w:rFonts w:eastAsia="Times New Roman" w:cs="Arial"/>
                <w:i/>
                <w:iCs/>
                <w:lang w:eastAsia="de-DE"/>
              </w:rPr>
              <w:t xml:space="preserve">Diabetikern </w:t>
            </w:r>
            <w:r>
              <w:rPr>
                <w:rFonts w:eastAsia="Times New Roman" w:cs="Arial"/>
                <w:i/>
                <w:iCs/>
                <w:lang w:eastAsia="de-DE"/>
              </w:rPr>
              <w:br/>
            </w:r>
            <w:r w:rsidRPr="00EE607D">
              <w:rPr>
                <w:rFonts w:eastAsia="Times New Roman" w:cs="Arial"/>
                <w:i/>
                <w:iCs/>
                <w:lang w:eastAsia="de-DE"/>
              </w:rPr>
              <w:t>verändert?</w:t>
            </w:r>
          </w:p>
          <w:p w14:paraId="42FBABFB" w14:textId="77777777" w:rsidR="00E952F6" w:rsidRDefault="00E952F6" w:rsidP="00D71A16">
            <w:pPr>
              <w:spacing w:beforeLines="60" w:before="144" w:afterLines="60" w:after="144" w:line="240" w:lineRule="auto"/>
              <w:rPr>
                <w:rFonts w:eastAsia="Times New Roman" w:cs="Arial"/>
                <w:i/>
                <w:iCs/>
                <w:lang w:eastAsia="de-DE"/>
              </w:rPr>
            </w:pPr>
          </w:p>
          <w:p w14:paraId="4C01858A" w14:textId="77777777" w:rsidR="00E952F6" w:rsidRDefault="00E952F6" w:rsidP="00D71A16">
            <w:pPr>
              <w:spacing w:beforeLines="60" w:before="144" w:afterLines="60" w:after="144" w:line="240" w:lineRule="auto"/>
              <w:rPr>
                <w:rFonts w:eastAsia="Times New Roman" w:cs="Arial"/>
                <w:i/>
                <w:iCs/>
                <w:lang w:eastAsia="de-DE"/>
              </w:rPr>
            </w:pPr>
          </w:p>
          <w:p w14:paraId="716CDDC4" w14:textId="77777777" w:rsidR="00E952F6" w:rsidRDefault="00E952F6" w:rsidP="00D71A16">
            <w:pPr>
              <w:spacing w:beforeLines="60" w:before="144" w:afterLines="60" w:after="144" w:line="240" w:lineRule="auto"/>
              <w:rPr>
                <w:rFonts w:eastAsia="Times New Roman" w:cs="Arial"/>
                <w:i/>
                <w:iCs/>
                <w:lang w:eastAsia="de-DE"/>
              </w:rPr>
            </w:pPr>
          </w:p>
          <w:p w14:paraId="788491D9" w14:textId="77777777" w:rsidR="00E952F6" w:rsidRDefault="00E952F6" w:rsidP="00D71A16">
            <w:pPr>
              <w:spacing w:beforeLines="60" w:before="144" w:afterLines="60" w:after="144" w:line="240" w:lineRule="auto"/>
              <w:rPr>
                <w:rFonts w:eastAsia="Times New Roman" w:cs="Arial"/>
                <w:i/>
                <w:iCs/>
                <w:lang w:eastAsia="de-DE"/>
              </w:rPr>
            </w:pPr>
          </w:p>
          <w:p w14:paraId="10DC3689" w14:textId="77777777" w:rsidR="00E952F6" w:rsidRDefault="00E952F6" w:rsidP="00D71A16">
            <w:pPr>
              <w:spacing w:beforeLines="60" w:before="144" w:afterLines="60" w:after="144"/>
              <w:jc w:val="right"/>
              <w:rPr>
                <w:rFonts w:eastAsia="Times New Roman" w:cs="Arial"/>
                <w:b/>
                <w:lang w:eastAsia="de-DE"/>
              </w:rPr>
            </w:pPr>
            <w:r>
              <w:rPr>
                <w:rFonts w:eastAsia="Times New Roman" w:cs="Arial"/>
                <w:lang w:eastAsia="de-DE"/>
              </w:rPr>
              <w:t>ca. 8 Us</w:t>
            </w:r>
            <w:r w:rsidRPr="00EE607D">
              <w:rPr>
                <w:rFonts w:eastAsia="Times New Roman" w:cs="Arial"/>
                <w:lang w:eastAsia="de-DE"/>
              </w:rPr>
              <w:t>td.</w:t>
            </w:r>
          </w:p>
        </w:tc>
        <w:tc>
          <w:tcPr>
            <w:tcW w:w="1260" w:type="pct"/>
            <w:tcBorders>
              <w:top w:val="single" w:sz="12" w:space="0" w:color="auto"/>
              <w:left w:val="single" w:sz="4" w:space="0" w:color="00000A"/>
              <w:bottom w:val="single" w:sz="12" w:space="0" w:color="auto"/>
              <w:right w:val="single" w:sz="4" w:space="0" w:color="auto"/>
            </w:tcBorders>
          </w:tcPr>
          <w:p w14:paraId="6B24CD41" w14:textId="77777777" w:rsidR="00E952F6" w:rsidRPr="00673D2F"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lastRenderedPageBreak/>
              <w:t xml:space="preserve">IF7: </w:t>
            </w:r>
            <w:r>
              <w:rPr>
                <w:rFonts w:eastAsia="Times New Roman" w:cs="Arial"/>
                <w:b/>
                <w:lang w:eastAsia="de-DE"/>
              </w:rPr>
              <w:br/>
              <w:t>Mensch und Gesundheit</w:t>
            </w:r>
          </w:p>
          <w:p w14:paraId="7DE32C3F" w14:textId="77777777" w:rsidR="00E952F6" w:rsidRDefault="00E952F6" w:rsidP="00D71A16">
            <w:pPr>
              <w:pStyle w:val="Listenabsatz"/>
              <w:numPr>
                <w:ilvl w:val="0"/>
                <w:numId w:val="0"/>
              </w:numPr>
              <w:spacing w:before="120" w:after="100" w:afterAutospacing="1" w:line="240" w:lineRule="auto"/>
              <w:jc w:val="left"/>
              <w:rPr>
                <w:rFonts w:cs="Arial"/>
                <w:bCs/>
              </w:rPr>
            </w:pPr>
          </w:p>
          <w:p w14:paraId="0F2573FC" w14:textId="77777777" w:rsidR="00E952F6" w:rsidRPr="00EE607D" w:rsidRDefault="00E952F6" w:rsidP="00D71A16">
            <w:pPr>
              <w:pStyle w:val="Listenabsatz"/>
              <w:numPr>
                <w:ilvl w:val="0"/>
                <w:numId w:val="0"/>
              </w:numPr>
              <w:spacing w:before="120" w:after="100" w:afterAutospacing="1" w:line="240" w:lineRule="auto"/>
              <w:jc w:val="left"/>
              <w:rPr>
                <w:rFonts w:cs="Arial"/>
                <w:bCs/>
              </w:rPr>
            </w:pPr>
            <w:r w:rsidRPr="00EE607D">
              <w:rPr>
                <w:rFonts w:cs="Arial"/>
                <w:bCs/>
              </w:rPr>
              <w:t>Hormonelle Regulation</w:t>
            </w:r>
          </w:p>
          <w:p w14:paraId="2ADF5135" w14:textId="77777777" w:rsidR="00E952F6" w:rsidRDefault="00E952F6" w:rsidP="00D71A16">
            <w:pPr>
              <w:pStyle w:val="Listenabsatz"/>
              <w:numPr>
                <w:ilvl w:val="0"/>
                <w:numId w:val="0"/>
              </w:numPr>
              <w:spacing w:before="120" w:after="100" w:afterAutospacing="1" w:line="240" w:lineRule="auto"/>
              <w:jc w:val="left"/>
              <w:rPr>
                <w:rFonts w:eastAsia="Times New Roman" w:cs="Arial"/>
                <w:b/>
                <w:lang w:eastAsia="de-DE"/>
              </w:rPr>
            </w:pPr>
          </w:p>
          <w:p w14:paraId="543B1CBE" w14:textId="77777777" w:rsidR="00E952F6" w:rsidRPr="000F20BF"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b/>
                <w:lang w:eastAsia="de-DE"/>
              </w:rPr>
            </w:pPr>
            <w:r w:rsidRPr="00EE607D">
              <w:t>Hormonelle Blutzuckerregul</w:t>
            </w:r>
            <w:r w:rsidRPr="00EE607D">
              <w:t>a</w:t>
            </w:r>
            <w:r w:rsidRPr="00EE607D">
              <w:t xml:space="preserve">tion </w:t>
            </w:r>
          </w:p>
          <w:p w14:paraId="7ACA9197" w14:textId="77777777" w:rsidR="00E952F6"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b/>
                <w:lang w:eastAsia="de-DE"/>
              </w:rPr>
            </w:pPr>
            <w:r w:rsidRPr="00EE607D">
              <w:rPr>
                <w:rFonts w:cs="Arial"/>
              </w:rPr>
              <w:t>Diabetes</w:t>
            </w:r>
          </w:p>
        </w:tc>
        <w:tc>
          <w:tcPr>
            <w:tcW w:w="1324" w:type="pct"/>
            <w:tcBorders>
              <w:top w:val="single" w:sz="12" w:space="0" w:color="auto"/>
              <w:left w:val="single" w:sz="4" w:space="0" w:color="auto"/>
              <w:bottom w:val="single" w:sz="12" w:space="0" w:color="auto"/>
              <w:right w:val="single" w:sz="4" w:space="0" w:color="auto"/>
            </w:tcBorders>
          </w:tcPr>
          <w:p w14:paraId="484055A0" w14:textId="77777777" w:rsidR="00E952F6" w:rsidRDefault="00E952F6" w:rsidP="00D71A16">
            <w:pPr>
              <w:spacing w:line="240" w:lineRule="auto"/>
              <w:ind w:left="367" w:hanging="367"/>
              <w:rPr>
                <w:rFonts w:cs="Arial"/>
                <w:szCs w:val="24"/>
              </w:rPr>
            </w:pPr>
          </w:p>
          <w:p w14:paraId="6721BA0F" w14:textId="77777777" w:rsidR="00E952F6" w:rsidRDefault="00E952F6" w:rsidP="00D71A16">
            <w:pPr>
              <w:spacing w:line="240" w:lineRule="auto"/>
              <w:ind w:left="367" w:hanging="367"/>
              <w:rPr>
                <w:rFonts w:cs="Arial"/>
                <w:szCs w:val="24"/>
              </w:rPr>
            </w:pPr>
            <w:r>
              <w:rPr>
                <w:rFonts w:cs="Arial"/>
                <w:szCs w:val="24"/>
              </w:rPr>
              <w:t>E5: Auswertung und Schlussfolg</w:t>
            </w:r>
            <w:r>
              <w:rPr>
                <w:rFonts w:cs="Arial"/>
                <w:szCs w:val="24"/>
              </w:rPr>
              <w:t>e</w:t>
            </w:r>
            <w:r>
              <w:rPr>
                <w:rFonts w:cs="Arial"/>
                <w:szCs w:val="24"/>
              </w:rPr>
              <w:t>rung</w:t>
            </w:r>
          </w:p>
          <w:p w14:paraId="13EBB09C" w14:textId="77777777" w:rsidR="00E952F6" w:rsidRPr="00E736C7" w:rsidRDefault="00E952F6" w:rsidP="00E952F6">
            <w:pPr>
              <w:pStyle w:val="Listenabsatz"/>
              <w:numPr>
                <w:ilvl w:val="0"/>
                <w:numId w:val="18"/>
              </w:numPr>
              <w:spacing w:after="0" w:line="240" w:lineRule="auto"/>
              <w:ind w:left="397" w:hanging="284"/>
              <w:jc w:val="left"/>
              <w:rPr>
                <w:rFonts w:cs="Arial"/>
                <w:szCs w:val="24"/>
              </w:rPr>
            </w:pPr>
            <w:r w:rsidRPr="00563CB6">
              <w:rPr>
                <w:rFonts w:eastAsia="Times New Roman" w:cs="Arial"/>
                <w:iCs/>
                <w:lang w:eastAsia="de-DE"/>
              </w:rPr>
              <w:t>Messdaten</w:t>
            </w:r>
            <w:r>
              <w:rPr>
                <w:rFonts w:cs="Arial"/>
                <w:szCs w:val="24"/>
              </w:rPr>
              <w:t xml:space="preserve"> vergleichen (Blut-zuckerkonzentration, </w:t>
            </w:r>
            <w:r>
              <w:rPr>
                <w:rFonts w:cs="Arial"/>
                <w:szCs w:val="24"/>
              </w:rPr>
              <w:br/>
              <w:t xml:space="preserve">Hormonkonzentration), </w:t>
            </w:r>
            <w:r>
              <w:rPr>
                <w:rFonts w:cs="Arial"/>
                <w:szCs w:val="24"/>
              </w:rPr>
              <w:br/>
              <w:t>Schlüsse ziehen</w:t>
            </w:r>
            <w:r>
              <w:rPr>
                <w:rFonts w:cs="Arial"/>
                <w:szCs w:val="24"/>
              </w:rPr>
              <w:br/>
            </w:r>
          </w:p>
          <w:p w14:paraId="53E31E5F" w14:textId="77777777" w:rsidR="00E952F6" w:rsidRPr="00975949" w:rsidRDefault="00E952F6" w:rsidP="00D71A16">
            <w:pPr>
              <w:spacing w:before="120" w:line="240" w:lineRule="auto"/>
              <w:rPr>
                <w:rFonts w:cs="Arial"/>
              </w:rPr>
            </w:pPr>
            <w:r>
              <w:rPr>
                <w:rFonts w:cs="Arial"/>
              </w:rPr>
              <w:t>E6: Modell und Realität</w:t>
            </w:r>
          </w:p>
          <w:p w14:paraId="4B110A36" w14:textId="77777777" w:rsidR="00E952F6" w:rsidRDefault="00E952F6" w:rsidP="00E952F6">
            <w:pPr>
              <w:pStyle w:val="Listenabsatz"/>
              <w:numPr>
                <w:ilvl w:val="0"/>
                <w:numId w:val="18"/>
              </w:numPr>
              <w:spacing w:after="0" w:line="240" w:lineRule="auto"/>
              <w:ind w:left="397" w:hanging="284"/>
              <w:jc w:val="left"/>
              <w:rPr>
                <w:rFonts w:eastAsia="Times New Roman" w:cs="Arial"/>
                <w:lang w:eastAsia="de-DE"/>
              </w:rPr>
            </w:pPr>
            <w:r w:rsidRPr="00563CB6">
              <w:rPr>
                <w:rFonts w:eastAsia="Times New Roman" w:cs="Arial"/>
                <w:iCs/>
                <w:lang w:eastAsia="de-DE"/>
              </w:rPr>
              <w:t>Schlüssel</w:t>
            </w:r>
            <w:r>
              <w:rPr>
                <w:rFonts w:eastAsia="Times New Roman" w:cs="Arial"/>
                <w:lang w:eastAsia="de-DE"/>
              </w:rPr>
              <w:t>-Schloss-Modell als Mittel zur Erklärung</w:t>
            </w:r>
          </w:p>
          <w:p w14:paraId="67C1A271" w14:textId="77777777" w:rsidR="00E952F6" w:rsidRPr="00C238AD" w:rsidRDefault="00E952F6" w:rsidP="00E952F6">
            <w:pPr>
              <w:pStyle w:val="Listenabsatz"/>
              <w:numPr>
                <w:ilvl w:val="0"/>
                <w:numId w:val="18"/>
              </w:numPr>
              <w:spacing w:after="0" w:line="240" w:lineRule="auto"/>
              <w:ind w:left="397" w:hanging="284"/>
              <w:jc w:val="left"/>
              <w:rPr>
                <w:rFonts w:eastAsia="Times New Roman" w:cs="Arial"/>
                <w:lang w:eastAsia="de-DE"/>
              </w:rPr>
            </w:pPr>
            <w:r w:rsidRPr="00563CB6">
              <w:rPr>
                <w:rFonts w:eastAsia="Times New Roman" w:cs="Arial"/>
                <w:iCs/>
                <w:lang w:eastAsia="de-DE"/>
              </w:rPr>
              <w:t>Kritische</w:t>
            </w:r>
            <w:r>
              <w:rPr>
                <w:rFonts w:eastAsia="Times New Roman" w:cs="Arial"/>
                <w:lang w:eastAsia="de-DE"/>
              </w:rPr>
              <w:t xml:space="preserve"> Reflexion</w:t>
            </w:r>
            <w:r>
              <w:rPr>
                <w:rFonts w:eastAsia="Times New Roman" w:cs="Arial"/>
                <w:lang w:eastAsia="de-DE"/>
              </w:rPr>
              <w:br/>
            </w:r>
          </w:p>
          <w:p w14:paraId="0A81A750" w14:textId="77777777" w:rsidR="00E952F6" w:rsidRPr="00FC5E97" w:rsidRDefault="00E952F6" w:rsidP="00D71A16">
            <w:pPr>
              <w:spacing w:before="60" w:line="240" w:lineRule="auto"/>
              <w:rPr>
                <w:rFonts w:cs="Arial"/>
              </w:rPr>
            </w:pPr>
            <w:r w:rsidRPr="00FC5E97">
              <w:rPr>
                <w:rFonts w:cs="Arial"/>
              </w:rPr>
              <w:t>K1: Dokumentation</w:t>
            </w:r>
          </w:p>
          <w:p w14:paraId="2AFC6EDF" w14:textId="77777777" w:rsidR="00E952F6" w:rsidRPr="00E70B40" w:rsidRDefault="00E952F6" w:rsidP="00E952F6">
            <w:pPr>
              <w:pStyle w:val="Listenabsatz"/>
              <w:numPr>
                <w:ilvl w:val="0"/>
                <w:numId w:val="18"/>
              </w:numPr>
              <w:spacing w:after="0" w:line="240" w:lineRule="auto"/>
              <w:ind w:left="397" w:hanging="284"/>
              <w:jc w:val="left"/>
              <w:rPr>
                <w:rFonts w:eastAsia="Times New Roman" w:cs="Arial"/>
                <w:iCs/>
                <w:lang w:eastAsia="de-DE"/>
              </w:rPr>
            </w:pPr>
            <w:r w:rsidRPr="00563CB6">
              <w:rPr>
                <w:rFonts w:eastAsia="Times New Roman" w:cs="Arial"/>
                <w:iCs/>
                <w:lang w:eastAsia="de-DE"/>
              </w:rPr>
              <w:t>Fachtypische</w:t>
            </w:r>
            <w:r w:rsidRPr="00E70B40">
              <w:rPr>
                <w:rFonts w:eastAsia="Times New Roman" w:cs="Arial"/>
                <w:lang w:eastAsia="de-DE"/>
              </w:rPr>
              <w:t xml:space="preserve"> Darstellungsfo</w:t>
            </w:r>
            <w:r w:rsidRPr="00E70B40">
              <w:rPr>
                <w:rFonts w:eastAsia="Times New Roman" w:cs="Arial"/>
                <w:lang w:eastAsia="de-DE"/>
              </w:rPr>
              <w:t>r</w:t>
            </w:r>
            <w:r w:rsidRPr="00E70B40">
              <w:rPr>
                <w:rFonts w:eastAsia="Times New Roman" w:cs="Arial"/>
                <w:lang w:eastAsia="de-DE"/>
              </w:rPr>
              <w:t>men (</w:t>
            </w:r>
            <w:r>
              <w:rPr>
                <w:rFonts w:eastAsia="Times New Roman" w:cs="Arial"/>
                <w:iCs/>
                <w:lang w:eastAsia="de-DE"/>
              </w:rPr>
              <w:t xml:space="preserve">Pfeildiagramme mit „je, </w:t>
            </w:r>
            <w:r w:rsidRPr="00E70B40">
              <w:rPr>
                <w:rFonts w:eastAsia="Times New Roman" w:cs="Arial"/>
                <w:iCs/>
                <w:lang w:eastAsia="de-DE"/>
              </w:rPr>
              <w:t>desto“-Beziehungen</w:t>
            </w:r>
            <w:r>
              <w:rPr>
                <w:rFonts w:eastAsia="Times New Roman" w:cs="Arial"/>
                <w:iCs/>
                <w:lang w:eastAsia="de-DE"/>
              </w:rPr>
              <w:t>)</w:t>
            </w:r>
          </w:p>
          <w:p w14:paraId="31362D71" w14:textId="77777777" w:rsidR="00E952F6" w:rsidRDefault="00E952F6" w:rsidP="00D71A16">
            <w:pPr>
              <w:pStyle w:val="Listenabsatz"/>
              <w:numPr>
                <w:ilvl w:val="0"/>
                <w:numId w:val="0"/>
              </w:numPr>
              <w:spacing w:before="120" w:after="0" w:line="240" w:lineRule="auto"/>
              <w:ind w:left="360"/>
              <w:jc w:val="left"/>
              <w:rPr>
                <w:rFonts w:cs="Arial"/>
              </w:rPr>
            </w:pPr>
          </w:p>
          <w:p w14:paraId="067A0605" w14:textId="77777777" w:rsidR="00E952F6" w:rsidRDefault="00E952F6" w:rsidP="00D71A16">
            <w:pPr>
              <w:pStyle w:val="Listenabsatz"/>
              <w:numPr>
                <w:ilvl w:val="0"/>
                <w:numId w:val="0"/>
              </w:numPr>
              <w:spacing w:before="120" w:after="0" w:line="240" w:lineRule="auto"/>
              <w:ind w:left="360"/>
              <w:jc w:val="left"/>
              <w:rPr>
                <w:rFonts w:cs="Arial"/>
              </w:rPr>
            </w:pPr>
          </w:p>
          <w:p w14:paraId="1245A99D" w14:textId="77777777" w:rsidR="00E952F6" w:rsidRDefault="00E952F6" w:rsidP="00D71A16">
            <w:pPr>
              <w:pStyle w:val="Listenabsatz"/>
              <w:numPr>
                <w:ilvl w:val="0"/>
                <w:numId w:val="0"/>
              </w:numPr>
              <w:spacing w:before="120" w:after="0" w:line="240" w:lineRule="auto"/>
              <w:ind w:left="360"/>
              <w:jc w:val="left"/>
              <w:rPr>
                <w:rFonts w:cs="Arial"/>
              </w:rPr>
            </w:pPr>
          </w:p>
          <w:p w14:paraId="15889D91" w14:textId="77777777" w:rsidR="00E952F6" w:rsidRDefault="00E952F6" w:rsidP="00D71A16">
            <w:pPr>
              <w:pStyle w:val="Listenabsatz"/>
              <w:numPr>
                <w:ilvl w:val="0"/>
                <w:numId w:val="0"/>
              </w:numPr>
              <w:spacing w:before="120" w:after="0" w:line="240" w:lineRule="auto"/>
              <w:ind w:left="360"/>
              <w:jc w:val="left"/>
              <w:rPr>
                <w:rFonts w:cs="Arial"/>
              </w:rPr>
            </w:pPr>
          </w:p>
          <w:p w14:paraId="351179A0" w14:textId="77777777" w:rsidR="00E952F6" w:rsidRDefault="00E952F6" w:rsidP="00D71A16">
            <w:pPr>
              <w:pStyle w:val="Listenabsatz"/>
              <w:numPr>
                <w:ilvl w:val="0"/>
                <w:numId w:val="0"/>
              </w:numPr>
              <w:spacing w:before="120" w:after="0" w:line="240" w:lineRule="auto"/>
              <w:ind w:left="360"/>
              <w:jc w:val="left"/>
              <w:rPr>
                <w:rFonts w:cs="Arial"/>
              </w:rPr>
            </w:pPr>
          </w:p>
          <w:p w14:paraId="7A73C092" w14:textId="77777777" w:rsidR="00E952F6" w:rsidRDefault="00E952F6" w:rsidP="00D71A16">
            <w:pPr>
              <w:pStyle w:val="Listenabsatz"/>
              <w:numPr>
                <w:ilvl w:val="0"/>
                <w:numId w:val="0"/>
              </w:numPr>
              <w:spacing w:before="120" w:after="0" w:line="240" w:lineRule="auto"/>
              <w:ind w:left="360"/>
              <w:jc w:val="left"/>
              <w:rPr>
                <w:rFonts w:cs="Arial"/>
              </w:rPr>
            </w:pPr>
          </w:p>
          <w:p w14:paraId="45AF8BE3" w14:textId="77777777" w:rsidR="00E952F6" w:rsidRDefault="00E952F6" w:rsidP="00D71A16">
            <w:pPr>
              <w:pStyle w:val="Listenabsatz"/>
              <w:numPr>
                <w:ilvl w:val="0"/>
                <w:numId w:val="0"/>
              </w:numPr>
              <w:spacing w:before="120" w:after="0" w:line="240" w:lineRule="auto"/>
              <w:ind w:left="360"/>
              <w:jc w:val="left"/>
              <w:rPr>
                <w:rFonts w:cs="Arial"/>
              </w:rPr>
            </w:pPr>
          </w:p>
          <w:p w14:paraId="7A965E33" w14:textId="77777777" w:rsidR="00E952F6" w:rsidRDefault="00E952F6" w:rsidP="00D71A16">
            <w:pPr>
              <w:pStyle w:val="Listenabsatz"/>
              <w:numPr>
                <w:ilvl w:val="0"/>
                <w:numId w:val="0"/>
              </w:numPr>
              <w:spacing w:before="120" w:after="0" w:line="240" w:lineRule="auto"/>
              <w:ind w:left="360"/>
              <w:jc w:val="left"/>
              <w:rPr>
                <w:rFonts w:cs="Arial"/>
              </w:rPr>
            </w:pPr>
          </w:p>
          <w:p w14:paraId="75A8C974" w14:textId="77777777" w:rsidR="00E952F6" w:rsidRPr="00BC2A35" w:rsidRDefault="00E952F6" w:rsidP="00D71A16">
            <w:pPr>
              <w:pStyle w:val="Listenabsatz"/>
              <w:numPr>
                <w:ilvl w:val="0"/>
                <w:numId w:val="0"/>
              </w:numPr>
              <w:spacing w:before="120" w:after="0" w:line="240" w:lineRule="auto"/>
              <w:ind w:left="360"/>
              <w:jc w:val="left"/>
              <w:rPr>
                <w:rFonts w:cs="Arial"/>
              </w:rPr>
            </w:pPr>
          </w:p>
        </w:tc>
        <w:tc>
          <w:tcPr>
            <w:tcW w:w="1196" w:type="pct"/>
            <w:tcBorders>
              <w:top w:val="single" w:sz="12" w:space="0" w:color="auto"/>
              <w:left w:val="single" w:sz="4" w:space="0" w:color="auto"/>
              <w:bottom w:val="single" w:sz="12" w:space="0" w:color="auto"/>
              <w:right w:val="single" w:sz="4" w:space="0" w:color="00000A"/>
            </w:tcBorders>
          </w:tcPr>
          <w:p w14:paraId="67455BF4" w14:textId="77777777" w:rsidR="00E952F6" w:rsidRDefault="00E952F6" w:rsidP="00D71A16">
            <w:pPr>
              <w:spacing w:before="120" w:line="240" w:lineRule="auto"/>
              <w:rPr>
                <w:rFonts w:eastAsia="Times New Roman" w:cs="Arial"/>
                <w:i/>
                <w:lang w:eastAsia="de-DE"/>
              </w:rPr>
            </w:pPr>
            <w:r w:rsidRPr="00240105">
              <w:rPr>
                <w:rFonts w:eastAsia="Times New Roman" w:cs="Arial"/>
                <w:lang w:eastAsia="de-DE"/>
              </w:rPr>
              <w:lastRenderedPageBreak/>
              <w:t>…</w:t>
            </w:r>
            <w:r w:rsidRPr="00240105">
              <w:rPr>
                <w:rFonts w:eastAsia="Times New Roman" w:cs="Arial"/>
                <w:i/>
                <w:lang w:eastAsia="de-DE"/>
              </w:rPr>
              <w:t>zur Schwerpunktsetzung</w:t>
            </w:r>
          </w:p>
          <w:p w14:paraId="6AE5805F" w14:textId="77777777" w:rsidR="00E952F6" w:rsidRDefault="00E952F6" w:rsidP="00D71A16">
            <w:pPr>
              <w:spacing w:before="120" w:line="240" w:lineRule="auto"/>
              <w:rPr>
                <w:rFonts w:cs="Arial"/>
              </w:rPr>
            </w:pPr>
            <w:r>
              <w:rPr>
                <w:rFonts w:eastAsia="Arial" w:cs="Arial"/>
                <w:color w:val="00000A"/>
              </w:rPr>
              <w:t>Erarbeitung der</w:t>
            </w:r>
            <w:r w:rsidRPr="002461C4">
              <w:rPr>
                <w:rFonts w:eastAsia="Arial" w:cs="Arial"/>
                <w:color w:val="00000A"/>
              </w:rPr>
              <w:t xml:space="preserve"> </w:t>
            </w:r>
            <w:r w:rsidRPr="002461C4">
              <w:rPr>
                <w:rFonts w:cs="Arial"/>
              </w:rPr>
              <w:t>Blutzuckerregul</w:t>
            </w:r>
            <w:r w:rsidRPr="002461C4">
              <w:rPr>
                <w:rFonts w:cs="Arial"/>
              </w:rPr>
              <w:t>a</w:t>
            </w:r>
            <w:r w:rsidRPr="002461C4">
              <w:rPr>
                <w:rFonts w:cs="Arial"/>
              </w:rPr>
              <w:t>tion als</w:t>
            </w:r>
            <w:r>
              <w:rPr>
                <w:rFonts w:cs="Arial"/>
              </w:rPr>
              <w:t xml:space="preserve"> Beispiel ein</w:t>
            </w:r>
            <w:r w:rsidRPr="002461C4">
              <w:rPr>
                <w:rFonts w:cs="Arial"/>
              </w:rPr>
              <w:t xml:space="preserve">er </w:t>
            </w:r>
            <w:r>
              <w:rPr>
                <w:rFonts w:cs="Arial"/>
              </w:rPr>
              <w:t>Regul</w:t>
            </w:r>
            <w:r>
              <w:rPr>
                <w:rFonts w:cs="Arial"/>
              </w:rPr>
              <w:t>a</w:t>
            </w:r>
            <w:r>
              <w:rPr>
                <w:rFonts w:cs="Arial"/>
              </w:rPr>
              <w:t xml:space="preserve">tion durch </w:t>
            </w:r>
            <w:r w:rsidRPr="002461C4">
              <w:rPr>
                <w:rFonts w:cs="Arial"/>
              </w:rPr>
              <w:t>negative</w:t>
            </w:r>
            <w:r>
              <w:rPr>
                <w:rFonts w:cs="Arial"/>
              </w:rPr>
              <w:t>s Feedback, Übe</w:t>
            </w:r>
            <w:r>
              <w:rPr>
                <w:rFonts w:cs="Arial"/>
              </w:rPr>
              <w:t>r</w:t>
            </w:r>
            <w:r>
              <w:rPr>
                <w:rFonts w:cs="Arial"/>
              </w:rPr>
              <w:t>tragung auf andere Regulation</w:t>
            </w:r>
            <w:r>
              <w:rPr>
                <w:rFonts w:cs="Arial"/>
              </w:rPr>
              <w:t>s</w:t>
            </w:r>
            <w:r>
              <w:rPr>
                <w:rFonts w:cs="Arial"/>
              </w:rPr>
              <w:t xml:space="preserve">vorgänge im menschlichen Körper </w:t>
            </w:r>
          </w:p>
          <w:p w14:paraId="017AA976" w14:textId="77777777" w:rsidR="00E952F6" w:rsidRDefault="00E952F6" w:rsidP="00D71A16">
            <w:pPr>
              <w:spacing w:before="120" w:line="240" w:lineRule="auto"/>
              <w:rPr>
                <w:rFonts w:eastAsia="Times New Roman" w:cs="Arial"/>
                <w:iCs/>
                <w:lang w:eastAsia="de-DE"/>
              </w:rPr>
            </w:pPr>
            <w:r>
              <w:rPr>
                <w:rFonts w:eastAsia="Times New Roman" w:cs="Arial"/>
                <w:iCs/>
                <w:lang w:eastAsia="de-DE"/>
              </w:rPr>
              <w:t>Nutzung des eingeführten Schlü</w:t>
            </w:r>
            <w:r>
              <w:rPr>
                <w:rFonts w:eastAsia="Times New Roman" w:cs="Arial"/>
                <w:iCs/>
                <w:lang w:eastAsia="de-DE"/>
              </w:rPr>
              <w:t>s</w:t>
            </w:r>
            <w:r>
              <w:rPr>
                <w:rFonts w:eastAsia="Times New Roman" w:cs="Arial"/>
                <w:iCs/>
                <w:lang w:eastAsia="de-DE"/>
              </w:rPr>
              <w:t>sel-Schloss-Modells zur Erklärung der beiden verschiedenen Diab</w:t>
            </w:r>
            <w:r>
              <w:rPr>
                <w:rFonts w:eastAsia="Times New Roman" w:cs="Arial"/>
                <w:iCs/>
                <w:lang w:eastAsia="de-DE"/>
              </w:rPr>
              <w:t>e</w:t>
            </w:r>
            <w:r>
              <w:rPr>
                <w:rFonts w:eastAsia="Times New Roman" w:cs="Arial"/>
                <w:iCs/>
                <w:lang w:eastAsia="de-DE"/>
              </w:rPr>
              <w:t>tes-Typen</w:t>
            </w:r>
          </w:p>
          <w:p w14:paraId="59C3CB8A" w14:textId="77777777" w:rsidR="00E952F6" w:rsidRPr="000F709A" w:rsidRDefault="00E952F6" w:rsidP="00D71A16">
            <w:pPr>
              <w:spacing w:before="120" w:line="240" w:lineRule="auto"/>
              <w:rPr>
                <w:rFonts w:eastAsia="Times New Roman" w:cs="Arial"/>
                <w:iCs/>
                <w:lang w:eastAsia="de-DE"/>
              </w:rPr>
            </w:pPr>
          </w:p>
          <w:p w14:paraId="47644566" w14:textId="77777777" w:rsidR="00E952F6" w:rsidRDefault="00E952F6" w:rsidP="00D71A16">
            <w:pPr>
              <w:spacing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6CC73E4E"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5.6 Bestandteile der Na</w:t>
            </w:r>
            <w:r>
              <w:rPr>
                <w:rFonts w:eastAsia="Times New Roman" w:cs="Arial"/>
                <w:lang w:eastAsia="de-DE"/>
              </w:rPr>
              <w:t>h</w:t>
            </w:r>
            <w:r>
              <w:rPr>
                <w:rFonts w:eastAsia="Times New Roman" w:cs="Arial"/>
                <w:lang w:eastAsia="de-DE"/>
              </w:rPr>
              <w:t>rung, gesunde Ernährung</w:t>
            </w:r>
          </w:p>
          <w:p w14:paraId="32AE37E3"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6.1 Blut und Bestand-</w:t>
            </w:r>
          </w:p>
          <w:p w14:paraId="60A2DB8D" w14:textId="77777777" w:rsidR="00E952F6" w:rsidRDefault="00E952F6" w:rsidP="00D71A16">
            <w:pPr>
              <w:spacing w:line="240" w:lineRule="auto"/>
              <w:rPr>
                <w:rFonts w:eastAsia="Times New Roman" w:cs="Arial"/>
                <w:lang w:eastAsia="de-DE"/>
              </w:rPr>
            </w:pPr>
            <w:r>
              <w:rPr>
                <w:rFonts w:eastAsia="Times New Roman" w:cs="Arial"/>
                <w:lang w:eastAsia="de-DE"/>
              </w:rPr>
              <w:t xml:space="preserve">     teile, Zellatmung</w:t>
            </w:r>
          </w:p>
          <w:p w14:paraId="62CD9320"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6.2 Gegenspielerprinzip</w:t>
            </w:r>
          </w:p>
          <w:p w14:paraId="039229D7" w14:textId="77777777" w:rsidR="00E952F6" w:rsidRDefault="00E952F6" w:rsidP="00D71A16">
            <w:pPr>
              <w:spacing w:line="240" w:lineRule="auto"/>
              <w:rPr>
                <w:rFonts w:eastAsia="Times New Roman" w:cs="Arial"/>
                <w:lang w:eastAsia="de-DE"/>
              </w:rPr>
            </w:pPr>
            <w:r>
              <w:rPr>
                <w:rFonts w:eastAsia="Times New Roman" w:cs="Arial"/>
                <w:lang w:eastAsia="de-DE"/>
              </w:rPr>
              <w:t xml:space="preserve">     bei Muskeln</w:t>
            </w:r>
          </w:p>
          <w:p w14:paraId="195BD036" w14:textId="77777777" w:rsidR="00E952F6" w:rsidRPr="00240105" w:rsidRDefault="00E952F6" w:rsidP="00D71A16">
            <w:pPr>
              <w:spacing w:line="240" w:lineRule="auto"/>
              <w:ind w:left="184" w:hanging="184"/>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10.1 Schlüssel-Schloss-Passung bei Antikörpern und Antigenen</w:t>
            </w:r>
          </w:p>
        </w:tc>
      </w:tr>
      <w:tr w:rsidR="00E952F6" w14:paraId="1E555B3F" w14:textId="77777777" w:rsidTr="00D71A16">
        <w:trPr>
          <w:trHeight w:val="1750"/>
        </w:trPr>
        <w:tc>
          <w:tcPr>
            <w:tcW w:w="1220" w:type="pct"/>
            <w:tcBorders>
              <w:top w:val="single" w:sz="12" w:space="0" w:color="auto"/>
              <w:left w:val="single" w:sz="4" w:space="0" w:color="00000A"/>
              <w:bottom w:val="single" w:sz="12" w:space="0" w:color="auto"/>
              <w:right w:val="single" w:sz="4" w:space="0" w:color="00000A"/>
            </w:tcBorders>
          </w:tcPr>
          <w:p w14:paraId="68B44168" w14:textId="77777777" w:rsidR="00E952F6" w:rsidRPr="001848C6" w:rsidRDefault="00E952F6" w:rsidP="00D71A16">
            <w:pPr>
              <w:spacing w:beforeLines="60" w:before="144" w:afterLines="60" w:after="144" w:line="240" w:lineRule="auto"/>
              <w:rPr>
                <w:rFonts w:eastAsia="Times New Roman" w:cs="Arial"/>
                <w:b/>
                <w:lang w:eastAsia="de-DE"/>
              </w:rPr>
            </w:pPr>
            <w:r w:rsidRPr="006509FA">
              <w:rPr>
                <w:rFonts w:eastAsia="Times New Roman" w:cs="Arial"/>
                <w:b/>
                <w:lang w:eastAsia="de-DE"/>
              </w:rPr>
              <w:lastRenderedPageBreak/>
              <w:t>UV 10.3:</w:t>
            </w:r>
            <w:r>
              <w:rPr>
                <w:rFonts w:eastAsia="Times New Roman" w:cs="Arial"/>
                <w:b/>
                <w:lang w:eastAsia="de-DE"/>
              </w:rPr>
              <w:br/>
              <w:t>Fruchtbarkeit und Familien-planung</w:t>
            </w:r>
          </w:p>
          <w:p w14:paraId="663E257F" w14:textId="77777777" w:rsidR="00E952F6" w:rsidRDefault="00E952F6" w:rsidP="00D71A16">
            <w:pPr>
              <w:spacing w:beforeLines="60" w:before="144" w:afterLines="60" w:after="144" w:line="240" w:lineRule="auto"/>
              <w:rPr>
                <w:rStyle w:val="SchwerpunktHngendZchn"/>
                <w:rFonts w:cs="Arial"/>
                <w:i/>
                <w:iCs/>
              </w:rPr>
            </w:pPr>
            <w:r w:rsidRPr="001C108F">
              <w:rPr>
                <w:rStyle w:val="SchwerpunktHngendZchn"/>
                <w:rFonts w:cs="Arial"/>
                <w:i/>
                <w:iCs/>
              </w:rPr>
              <w:t>Welchen Einfluss haben Hormone auf die zyklisch wiederkehrenden Veränd</w:t>
            </w:r>
            <w:r w:rsidRPr="001C108F">
              <w:rPr>
                <w:rStyle w:val="SchwerpunktHngendZchn"/>
                <w:rFonts w:cs="Arial"/>
                <w:i/>
                <w:iCs/>
              </w:rPr>
              <w:t>e</w:t>
            </w:r>
            <w:r w:rsidRPr="001C108F">
              <w:rPr>
                <w:rStyle w:val="SchwerpunktHngendZchn"/>
                <w:rFonts w:cs="Arial"/>
                <w:i/>
                <w:iCs/>
              </w:rPr>
              <w:t>rungen im Kö</w:t>
            </w:r>
            <w:r w:rsidRPr="001C108F">
              <w:rPr>
                <w:rStyle w:val="SchwerpunktHngendZchn"/>
                <w:rFonts w:cs="Arial"/>
                <w:i/>
                <w:iCs/>
              </w:rPr>
              <w:t>r</w:t>
            </w:r>
            <w:r w:rsidRPr="001C108F">
              <w:rPr>
                <w:rStyle w:val="SchwerpunktHngendZchn"/>
                <w:rFonts w:cs="Arial"/>
                <w:i/>
                <w:iCs/>
              </w:rPr>
              <w:t>per einer Frau?</w:t>
            </w:r>
          </w:p>
          <w:p w14:paraId="7931567F" w14:textId="77777777" w:rsidR="00E952F6" w:rsidRDefault="00E952F6" w:rsidP="00D71A16">
            <w:pPr>
              <w:spacing w:beforeLines="60" w:before="144" w:afterLines="60" w:after="144" w:line="240" w:lineRule="auto"/>
              <w:rPr>
                <w:rFonts w:eastAsia="Arial" w:cs="Arial"/>
                <w:i/>
                <w:iCs/>
                <w:szCs w:val="20"/>
              </w:rPr>
            </w:pPr>
            <w:r w:rsidRPr="001C108F">
              <w:rPr>
                <w:rFonts w:eastAsia="Arial" w:cs="Arial"/>
                <w:i/>
                <w:iCs/>
                <w:szCs w:val="20"/>
              </w:rPr>
              <w:t>Wie lässt</w:t>
            </w:r>
            <w:r w:rsidRPr="00F306F2">
              <w:rPr>
                <w:rFonts w:eastAsia="Arial" w:cs="Arial"/>
                <w:i/>
                <w:iCs/>
                <w:szCs w:val="20"/>
              </w:rPr>
              <w:t xml:space="preserve"> sich die Entstehung </w:t>
            </w:r>
            <w:r>
              <w:rPr>
                <w:rFonts w:eastAsia="Arial" w:cs="Arial"/>
                <w:i/>
                <w:iCs/>
                <w:szCs w:val="20"/>
              </w:rPr>
              <w:br/>
            </w:r>
            <w:r w:rsidRPr="00F306F2">
              <w:rPr>
                <w:rFonts w:eastAsia="Arial" w:cs="Arial"/>
                <w:i/>
                <w:iCs/>
                <w:szCs w:val="20"/>
              </w:rPr>
              <w:t xml:space="preserve">einer Schwangerschaft </w:t>
            </w:r>
            <w:r>
              <w:rPr>
                <w:rFonts w:eastAsia="Arial" w:cs="Arial"/>
                <w:i/>
                <w:iCs/>
                <w:szCs w:val="20"/>
              </w:rPr>
              <w:br/>
            </w:r>
            <w:r w:rsidRPr="00F306F2">
              <w:rPr>
                <w:rFonts w:eastAsia="Arial" w:cs="Arial"/>
                <w:i/>
                <w:iCs/>
                <w:szCs w:val="20"/>
              </w:rPr>
              <w:t>hormonell verhüten?</w:t>
            </w:r>
          </w:p>
          <w:p w14:paraId="74D02C69" w14:textId="77777777" w:rsidR="00E952F6" w:rsidRDefault="00E952F6" w:rsidP="00D71A16">
            <w:pPr>
              <w:spacing w:beforeLines="60" w:before="144" w:afterLines="60" w:after="144" w:line="240" w:lineRule="auto"/>
              <w:rPr>
                <w:rFonts w:cs="Arial"/>
                <w:i/>
              </w:rPr>
            </w:pPr>
            <w:r w:rsidRPr="003B1663">
              <w:rPr>
                <w:rFonts w:cs="Arial"/>
                <w:i/>
              </w:rPr>
              <w:t xml:space="preserve">Wie entwickelt sich ein </w:t>
            </w:r>
            <w:r>
              <w:rPr>
                <w:rFonts w:cs="Arial"/>
                <w:i/>
              </w:rPr>
              <w:br/>
            </w:r>
            <w:r w:rsidRPr="003B1663">
              <w:rPr>
                <w:rFonts w:cs="Arial"/>
                <w:i/>
              </w:rPr>
              <w:t>ungeborenes Kind?</w:t>
            </w:r>
          </w:p>
          <w:p w14:paraId="7144B619" w14:textId="77777777" w:rsidR="00E952F6" w:rsidRDefault="00E952F6" w:rsidP="00D71A16">
            <w:pPr>
              <w:spacing w:beforeLines="60" w:before="144" w:afterLines="60" w:after="144" w:line="240" w:lineRule="auto"/>
              <w:rPr>
                <w:rStyle w:val="SchwerpunktHngendZchn"/>
                <w:rFonts w:cs="Arial"/>
                <w:i/>
                <w:iCs/>
              </w:rPr>
            </w:pPr>
            <w:r w:rsidRPr="000E3F81">
              <w:rPr>
                <w:rStyle w:val="SchwerpunktHngendZchn"/>
                <w:rFonts w:cs="Arial"/>
                <w:i/>
                <w:iCs/>
              </w:rPr>
              <w:lastRenderedPageBreak/>
              <w:t>Welche Konflikte können sich bei einem Schwangerschafts</w:t>
            </w:r>
            <w:r>
              <w:rPr>
                <w:rStyle w:val="SchwerpunktHngendZchn"/>
                <w:rFonts w:cs="Arial"/>
                <w:i/>
                <w:iCs/>
              </w:rPr>
              <w:t>-</w:t>
            </w:r>
            <w:r w:rsidRPr="000E3F81">
              <w:rPr>
                <w:rStyle w:val="SchwerpunktHngendZchn"/>
                <w:rFonts w:cs="Arial"/>
                <w:i/>
                <w:iCs/>
              </w:rPr>
              <w:t>abbruch ergeben?</w:t>
            </w:r>
          </w:p>
          <w:p w14:paraId="740AC3F5" w14:textId="77777777" w:rsidR="00E952F6" w:rsidRDefault="00E952F6" w:rsidP="00D71A16">
            <w:pPr>
              <w:spacing w:beforeLines="60" w:before="144" w:afterLines="60" w:after="144"/>
              <w:rPr>
                <w:rFonts w:eastAsia="Times New Roman" w:cs="Arial"/>
                <w:lang w:eastAsia="de-DE"/>
              </w:rPr>
            </w:pPr>
          </w:p>
          <w:p w14:paraId="5C0C76FA" w14:textId="77777777" w:rsidR="00E952F6" w:rsidRDefault="00E952F6" w:rsidP="00D71A16">
            <w:pPr>
              <w:spacing w:beforeLines="60" w:before="144" w:afterLines="60" w:after="144"/>
              <w:jc w:val="right"/>
              <w:rPr>
                <w:rFonts w:eastAsia="Times New Roman" w:cs="Arial"/>
                <w:b/>
                <w:lang w:eastAsia="de-DE"/>
              </w:rPr>
            </w:pPr>
            <w:r>
              <w:rPr>
                <w:rFonts w:eastAsia="Times New Roman" w:cs="Arial"/>
                <w:lang w:eastAsia="de-DE"/>
              </w:rPr>
              <w:t>ca. 8 Us</w:t>
            </w:r>
            <w:r w:rsidRPr="00EE607D">
              <w:rPr>
                <w:rFonts w:eastAsia="Times New Roman" w:cs="Arial"/>
                <w:lang w:eastAsia="de-DE"/>
              </w:rPr>
              <w:t>td.</w:t>
            </w:r>
          </w:p>
        </w:tc>
        <w:tc>
          <w:tcPr>
            <w:tcW w:w="1260" w:type="pct"/>
            <w:tcBorders>
              <w:top w:val="single" w:sz="12" w:space="0" w:color="auto"/>
              <w:left w:val="single" w:sz="4" w:space="0" w:color="00000A"/>
              <w:bottom w:val="single" w:sz="12" w:space="0" w:color="auto"/>
              <w:right w:val="single" w:sz="4" w:space="0" w:color="auto"/>
            </w:tcBorders>
          </w:tcPr>
          <w:p w14:paraId="653D4117" w14:textId="77777777" w:rsidR="00E952F6"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lastRenderedPageBreak/>
              <w:t xml:space="preserve">IF 8: </w:t>
            </w:r>
            <w:r>
              <w:rPr>
                <w:rFonts w:eastAsia="Times New Roman" w:cs="Arial"/>
                <w:b/>
                <w:lang w:eastAsia="de-DE"/>
              </w:rPr>
              <w:br/>
              <w:t xml:space="preserve">Sexualerziehung </w:t>
            </w:r>
            <w:r>
              <w:rPr>
                <w:rFonts w:eastAsia="Times New Roman" w:cs="Arial"/>
                <w:b/>
                <w:lang w:eastAsia="de-DE"/>
              </w:rPr>
              <w:br/>
            </w:r>
          </w:p>
          <w:p w14:paraId="79F6FB40" w14:textId="77777777" w:rsidR="00E952F6" w:rsidRDefault="00E952F6" w:rsidP="00E952F6">
            <w:pPr>
              <w:pStyle w:val="Listenabsatz"/>
              <w:numPr>
                <w:ilvl w:val="0"/>
                <w:numId w:val="19"/>
              </w:numPr>
              <w:autoSpaceDE w:val="0"/>
              <w:autoSpaceDN w:val="0"/>
              <w:adjustRightInd w:val="0"/>
              <w:spacing w:before="120" w:after="120" w:afterAutospacing="1" w:line="240" w:lineRule="auto"/>
              <w:jc w:val="left"/>
              <w:rPr>
                <w:rFonts w:cs="Arial"/>
              </w:rPr>
            </w:pPr>
            <w:r w:rsidRPr="00A86837">
              <w:rPr>
                <w:rFonts w:cs="Arial"/>
              </w:rPr>
              <w:t xml:space="preserve">hormonelle Steuerung des </w:t>
            </w:r>
            <w:r>
              <w:rPr>
                <w:rFonts w:cs="Arial"/>
              </w:rPr>
              <w:br/>
            </w:r>
            <w:r w:rsidRPr="00A86837">
              <w:rPr>
                <w:rFonts w:cs="Arial"/>
              </w:rPr>
              <w:t>Zyklus</w:t>
            </w:r>
          </w:p>
          <w:p w14:paraId="1311B5AC" w14:textId="77777777" w:rsidR="00E952F6" w:rsidRPr="00A86837" w:rsidRDefault="00E952F6" w:rsidP="00E952F6">
            <w:pPr>
              <w:pStyle w:val="Listenabsatz"/>
              <w:numPr>
                <w:ilvl w:val="0"/>
                <w:numId w:val="19"/>
              </w:numPr>
              <w:autoSpaceDE w:val="0"/>
              <w:autoSpaceDN w:val="0"/>
              <w:adjustRightInd w:val="0"/>
              <w:spacing w:before="120" w:after="120" w:afterAutospacing="1" w:line="240" w:lineRule="auto"/>
              <w:jc w:val="left"/>
              <w:rPr>
                <w:rFonts w:cs="Arial"/>
              </w:rPr>
            </w:pPr>
            <w:r w:rsidRPr="00A86837">
              <w:rPr>
                <w:rFonts w:cs="Arial"/>
              </w:rPr>
              <w:t>Verhütung</w:t>
            </w:r>
          </w:p>
          <w:p w14:paraId="29733EDC" w14:textId="77777777" w:rsidR="00E952F6" w:rsidRPr="00FF6CD5" w:rsidRDefault="00E952F6" w:rsidP="00E952F6">
            <w:pPr>
              <w:pStyle w:val="Listenabsatz"/>
              <w:numPr>
                <w:ilvl w:val="0"/>
                <w:numId w:val="19"/>
              </w:numPr>
              <w:autoSpaceDE w:val="0"/>
              <w:autoSpaceDN w:val="0"/>
              <w:adjustRightInd w:val="0"/>
              <w:spacing w:before="120" w:after="120" w:line="240" w:lineRule="auto"/>
              <w:jc w:val="left"/>
              <w:rPr>
                <w:rFonts w:cs="Arial"/>
              </w:rPr>
            </w:pPr>
            <w:r w:rsidRPr="00FF6CD5">
              <w:rPr>
                <w:rFonts w:cs="Arial"/>
              </w:rPr>
              <w:t>Schwangerschaftsabbruch</w:t>
            </w:r>
          </w:p>
          <w:p w14:paraId="453F3A50" w14:textId="77777777" w:rsidR="00E952F6"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b/>
                <w:lang w:eastAsia="de-DE"/>
              </w:rPr>
            </w:pPr>
            <w:r w:rsidRPr="00FF6CD5">
              <w:rPr>
                <w:rFonts w:cs="Arial"/>
              </w:rPr>
              <w:t xml:space="preserve">Umgang mit der eigenen </w:t>
            </w:r>
            <w:r>
              <w:rPr>
                <w:rFonts w:cs="Arial"/>
              </w:rPr>
              <w:br/>
            </w:r>
            <w:r w:rsidRPr="00FF6CD5">
              <w:rPr>
                <w:rFonts w:cs="Arial"/>
              </w:rPr>
              <w:t>Sexualität</w:t>
            </w:r>
          </w:p>
        </w:tc>
        <w:tc>
          <w:tcPr>
            <w:tcW w:w="1324" w:type="pct"/>
            <w:tcBorders>
              <w:top w:val="single" w:sz="12" w:space="0" w:color="auto"/>
              <w:left w:val="single" w:sz="4" w:space="0" w:color="auto"/>
              <w:bottom w:val="single" w:sz="12" w:space="0" w:color="auto"/>
              <w:right w:val="single" w:sz="4" w:space="0" w:color="auto"/>
            </w:tcBorders>
          </w:tcPr>
          <w:p w14:paraId="25ACF857" w14:textId="77777777" w:rsidR="00E952F6" w:rsidRDefault="00E952F6" w:rsidP="00D71A16">
            <w:pPr>
              <w:spacing w:before="120" w:line="240" w:lineRule="auto"/>
              <w:rPr>
                <w:rFonts w:cs="Arial"/>
              </w:rPr>
            </w:pPr>
            <w:r>
              <w:rPr>
                <w:rFonts w:cs="Arial"/>
              </w:rPr>
              <w:t>B1 Fakten- und Situationsanalyse</w:t>
            </w:r>
          </w:p>
          <w:p w14:paraId="77BFDCF2" w14:textId="77777777" w:rsidR="00E952F6" w:rsidRPr="00E954C8" w:rsidRDefault="00E952F6" w:rsidP="00E952F6">
            <w:pPr>
              <w:pStyle w:val="Listenabsatz"/>
              <w:numPr>
                <w:ilvl w:val="0"/>
                <w:numId w:val="18"/>
              </w:numPr>
              <w:spacing w:after="0" w:line="240" w:lineRule="auto"/>
              <w:ind w:left="397" w:hanging="284"/>
              <w:jc w:val="left"/>
              <w:rPr>
                <w:rFonts w:cs="Arial"/>
                <w:szCs w:val="24"/>
              </w:rPr>
            </w:pPr>
            <w:r>
              <w:rPr>
                <w:rFonts w:eastAsia="Times New Roman" w:cs="Arial"/>
                <w:iCs/>
                <w:lang w:eastAsia="de-DE"/>
              </w:rPr>
              <w:t>r</w:t>
            </w:r>
            <w:r w:rsidRPr="00563CB6">
              <w:rPr>
                <w:rFonts w:eastAsia="Times New Roman" w:cs="Arial"/>
                <w:iCs/>
                <w:lang w:eastAsia="de-DE"/>
              </w:rPr>
              <w:t>elevante</w:t>
            </w:r>
            <w:r w:rsidRPr="00E954C8">
              <w:rPr>
                <w:rFonts w:cs="Arial"/>
                <w:szCs w:val="24"/>
              </w:rPr>
              <w:t xml:space="preserve"> Sachverhalte identif</w:t>
            </w:r>
            <w:r w:rsidRPr="00E954C8">
              <w:rPr>
                <w:rFonts w:cs="Arial"/>
                <w:szCs w:val="24"/>
              </w:rPr>
              <w:t>i</w:t>
            </w:r>
            <w:r w:rsidRPr="00E954C8">
              <w:rPr>
                <w:rFonts w:cs="Arial"/>
                <w:szCs w:val="24"/>
              </w:rPr>
              <w:t>zieren</w:t>
            </w:r>
          </w:p>
          <w:p w14:paraId="168C2AB9" w14:textId="77777777" w:rsidR="00E952F6" w:rsidRPr="00E954C8" w:rsidRDefault="00E952F6" w:rsidP="00E952F6">
            <w:pPr>
              <w:pStyle w:val="Listenabsatz"/>
              <w:numPr>
                <w:ilvl w:val="0"/>
                <w:numId w:val="18"/>
              </w:numPr>
              <w:spacing w:after="0" w:line="240" w:lineRule="auto"/>
              <w:ind w:left="397" w:hanging="284"/>
              <w:jc w:val="left"/>
              <w:rPr>
                <w:rFonts w:cs="Arial"/>
                <w:szCs w:val="24"/>
              </w:rPr>
            </w:pPr>
            <w:r>
              <w:rPr>
                <w:rFonts w:cs="Arial"/>
                <w:szCs w:val="24"/>
              </w:rPr>
              <w:t>g</w:t>
            </w:r>
            <w:r w:rsidRPr="00E954C8">
              <w:rPr>
                <w:rFonts w:cs="Arial"/>
                <w:szCs w:val="24"/>
              </w:rPr>
              <w:t xml:space="preserve">esellschaftliche Bezüge </w:t>
            </w:r>
            <w:r>
              <w:rPr>
                <w:rFonts w:cs="Arial"/>
                <w:szCs w:val="24"/>
              </w:rPr>
              <w:br/>
            </w:r>
            <w:r w:rsidRPr="00E954C8">
              <w:rPr>
                <w:rFonts w:cs="Arial"/>
                <w:szCs w:val="24"/>
              </w:rPr>
              <w:t>beschreiben</w:t>
            </w:r>
          </w:p>
          <w:p w14:paraId="1A4FC9F6" w14:textId="77777777" w:rsidR="00E952F6" w:rsidRDefault="00E952F6" w:rsidP="00D71A16">
            <w:pPr>
              <w:spacing w:line="238" w:lineRule="auto"/>
              <w:ind w:right="33"/>
              <w:rPr>
                <w:rFonts w:cs="Arial"/>
              </w:rPr>
            </w:pPr>
          </w:p>
          <w:p w14:paraId="0203922D" w14:textId="77777777" w:rsidR="00E952F6" w:rsidRDefault="00E952F6" w:rsidP="00D71A16">
            <w:pPr>
              <w:spacing w:line="238" w:lineRule="auto"/>
              <w:ind w:right="33"/>
            </w:pPr>
            <w:r>
              <w:rPr>
                <w:rFonts w:cs="Arial"/>
              </w:rPr>
              <w:t xml:space="preserve">B2 </w:t>
            </w:r>
            <w:r>
              <w:t>Bewertungskriterien und Han</w:t>
            </w:r>
            <w:r>
              <w:t>d</w:t>
            </w:r>
            <w:r>
              <w:t>lungsoptionen</w:t>
            </w:r>
          </w:p>
          <w:p w14:paraId="5E0B777A" w14:textId="77777777" w:rsidR="00E952F6" w:rsidRDefault="00E952F6" w:rsidP="00E952F6">
            <w:pPr>
              <w:pStyle w:val="Listenabsatz"/>
              <w:numPr>
                <w:ilvl w:val="0"/>
                <w:numId w:val="18"/>
              </w:numPr>
              <w:spacing w:after="0" w:line="240" w:lineRule="auto"/>
              <w:ind w:left="397" w:hanging="284"/>
              <w:jc w:val="left"/>
            </w:pPr>
            <w:r w:rsidRPr="00563CB6">
              <w:rPr>
                <w:rFonts w:eastAsia="Times New Roman" w:cs="Arial"/>
                <w:iCs/>
                <w:lang w:eastAsia="de-DE"/>
              </w:rPr>
              <w:t>gesetzliche</w:t>
            </w:r>
            <w:r>
              <w:t xml:space="preserve"> Regelungen</w:t>
            </w:r>
          </w:p>
          <w:p w14:paraId="78F366D3" w14:textId="77777777" w:rsidR="00E952F6" w:rsidRPr="00A44319" w:rsidRDefault="00E952F6" w:rsidP="00E952F6">
            <w:pPr>
              <w:pStyle w:val="Listenabsatz"/>
              <w:numPr>
                <w:ilvl w:val="0"/>
                <w:numId w:val="18"/>
              </w:numPr>
              <w:spacing w:after="0" w:line="240" w:lineRule="auto"/>
              <w:ind w:left="397" w:hanging="284"/>
              <w:jc w:val="left"/>
            </w:pPr>
            <w:r w:rsidRPr="00563CB6">
              <w:rPr>
                <w:rFonts w:eastAsia="Times New Roman" w:cs="Arial"/>
                <w:iCs/>
                <w:lang w:eastAsia="de-DE"/>
              </w:rPr>
              <w:t>ethische</w:t>
            </w:r>
            <w:r>
              <w:t xml:space="preserve"> Maßstäbe</w:t>
            </w:r>
            <w:r>
              <w:br/>
            </w:r>
          </w:p>
          <w:p w14:paraId="2CBCA5E3" w14:textId="77777777" w:rsidR="00E952F6" w:rsidRDefault="00E952F6" w:rsidP="00D71A16">
            <w:pPr>
              <w:spacing w:before="120" w:line="240" w:lineRule="auto"/>
            </w:pPr>
            <w:r>
              <w:rPr>
                <w:rFonts w:cs="Arial"/>
              </w:rPr>
              <w:t>K4 Argumentation</w:t>
            </w:r>
          </w:p>
          <w:p w14:paraId="5C34CB68" w14:textId="77777777" w:rsidR="00E952F6"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t>f</w:t>
            </w:r>
            <w:r w:rsidRPr="00563CB6">
              <w:rPr>
                <w:rFonts w:eastAsia="Times New Roman" w:cs="Arial"/>
                <w:iCs/>
                <w:lang w:eastAsia="de-DE"/>
              </w:rPr>
              <w:t>aktenbasierte</w:t>
            </w:r>
            <w:r>
              <w:rPr>
                <w:rFonts w:cs="Arial"/>
              </w:rPr>
              <w:t xml:space="preserve"> Argumentation,</w:t>
            </w:r>
          </w:p>
          <w:p w14:paraId="706C3BBB" w14:textId="77777777" w:rsidR="00E952F6" w:rsidRDefault="00E952F6" w:rsidP="00E952F6">
            <w:pPr>
              <w:pStyle w:val="Listenabsatz"/>
              <w:numPr>
                <w:ilvl w:val="0"/>
                <w:numId w:val="18"/>
              </w:numPr>
              <w:spacing w:after="0" w:line="240" w:lineRule="auto"/>
              <w:ind w:left="397" w:hanging="284"/>
              <w:jc w:val="left"/>
              <w:rPr>
                <w:rFonts w:cs="Arial"/>
              </w:rPr>
            </w:pPr>
            <w:r w:rsidRPr="00563CB6">
              <w:rPr>
                <w:rFonts w:eastAsia="Times New Roman" w:cs="Arial"/>
                <w:iCs/>
                <w:lang w:eastAsia="de-DE"/>
              </w:rPr>
              <w:t>respektvolle</w:t>
            </w:r>
            <w:r>
              <w:rPr>
                <w:rFonts w:cs="Arial"/>
              </w:rPr>
              <w:t>, konstruktiv-</w:t>
            </w:r>
            <w:r>
              <w:rPr>
                <w:rFonts w:cs="Arial"/>
              </w:rPr>
              <w:lastRenderedPageBreak/>
              <w:t>kritische Rückmeldungen zu kontroversen Positionen</w:t>
            </w:r>
          </w:p>
          <w:p w14:paraId="033C64CE" w14:textId="77777777" w:rsidR="00E952F6" w:rsidRDefault="00E952F6" w:rsidP="00D71A16">
            <w:pPr>
              <w:pStyle w:val="Listenabsatz"/>
              <w:numPr>
                <w:ilvl w:val="0"/>
                <w:numId w:val="0"/>
              </w:numPr>
              <w:spacing w:after="0" w:line="240" w:lineRule="auto"/>
              <w:ind w:left="397"/>
              <w:jc w:val="left"/>
              <w:rPr>
                <w:rFonts w:cs="Arial"/>
              </w:rPr>
            </w:pPr>
          </w:p>
          <w:p w14:paraId="3EF3EDA8" w14:textId="77777777" w:rsidR="00E952F6" w:rsidRDefault="00E952F6" w:rsidP="00D71A16">
            <w:pPr>
              <w:pStyle w:val="Listenabsatz"/>
              <w:numPr>
                <w:ilvl w:val="0"/>
                <w:numId w:val="0"/>
              </w:numPr>
              <w:spacing w:after="0" w:line="240" w:lineRule="auto"/>
              <w:ind w:left="397"/>
              <w:jc w:val="left"/>
              <w:rPr>
                <w:rFonts w:cs="Arial"/>
              </w:rPr>
            </w:pPr>
          </w:p>
          <w:p w14:paraId="2EF11010" w14:textId="77777777" w:rsidR="00E952F6" w:rsidRDefault="00E952F6" w:rsidP="00D71A16">
            <w:pPr>
              <w:pStyle w:val="Listenabsatz"/>
              <w:numPr>
                <w:ilvl w:val="0"/>
                <w:numId w:val="0"/>
              </w:numPr>
              <w:spacing w:after="0" w:line="240" w:lineRule="auto"/>
              <w:ind w:left="397"/>
              <w:jc w:val="left"/>
              <w:rPr>
                <w:rFonts w:cs="Arial"/>
              </w:rPr>
            </w:pPr>
          </w:p>
          <w:p w14:paraId="710211F9" w14:textId="77777777" w:rsidR="00E952F6" w:rsidRDefault="00E952F6" w:rsidP="00D71A16">
            <w:pPr>
              <w:pStyle w:val="Listenabsatz"/>
              <w:numPr>
                <w:ilvl w:val="0"/>
                <w:numId w:val="0"/>
              </w:numPr>
              <w:spacing w:after="0" w:line="240" w:lineRule="auto"/>
              <w:ind w:left="397"/>
              <w:jc w:val="left"/>
              <w:rPr>
                <w:rFonts w:cs="Arial"/>
              </w:rPr>
            </w:pPr>
          </w:p>
          <w:p w14:paraId="77786754" w14:textId="77777777" w:rsidR="00E952F6" w:rsidRPr="00400791" w:rsidRDefault="00E952F6" w:rsidP="00D71A16">
            <w:pPr>
              <w:pStyle w:val="Listenabsatz"/>
              <w:numPr>
                <w:ilvl w:val="0"/>
                <w:numId w:val="0"/>
              </w:numPr>
              <w:spacing w:after="0" w:line="240" w:lineRule="auto"/>
              <w:ind w:left="397"/>
              <w:jc w:val="left"/>
              <w:rPr>
                <w:rFonts w:cs="Arial"/>
              </w:rPr>
            </w:pPr>
          </w:p>
        </w:tc>
        <w:tc>
          <w:tcPr>
            <w:tcW w:w="1196" w:type="pct"/>
            <w:tcBorders>
              <w:top w:val="single" w:sz="12" w:space="0" w:color="auto"/>
              <w:left w:val="single" w:sz="4" w:space="0" w:color="auto"/>
              <w:bottom w:val="single" w:sz="12" w:space="0" w:color="auto"/>
              <w:right w:val="single" w:sz="4" w:space="0" w:color="00000A"/>
            </w:tcBorders>
          </w:tcPr>
          <w:p w14:paraId="6120F4AE" w14:textId="77777777" w:rsidR="00E952F6" w:rsidRDefault="00E952F6" w:rsidP="00D71A16">
            <w:pPr>
              <w:spacing w:before="120" w:line="240" w:lineRule="auto"/>
              <w:rPr>
                <w:rFonts w:eastAsia="Times New Roman" w:cs="Arial"/>
                <w:i/>
                <w:lang w:eastAsia="de-DE"/>
              </w:rPr>
            </w:pPr>
            <w:r w:rsidRPr="00240105">
              <w:rPr>
                <w:rFonts w:eastAsia="Times New Roman" w:cs="Arial"/>
                <w:lang w:eastAsia="de-DE"/>
              </w:rPr>
              <w:lastRenderedPageBreak/>
              <w:t>…</w:t>
            </w:r>
            <w:r w:rsidRPr="00240105">
              <w:rPr>
                <w:rFonts w:eastAsia="Times New Roman" w:cs="Arial"/>
                <w:i/>
                <w:lang w:eastAsia="de-DE"/>
              </w:rPr>
              <w:t>zur Schwerpunktsetzung</w:t>
            </w:r>
          </w:p>
          <w:p w14:paraId="48579818" w14:textId="77777777" w:rsidR="00E952F6" w:rsidRPr="000F709A" w:rsidRDefault="00E952F6" w:rsidP="00D71A16">
            <w:pPr>
              <w:spacing w:before="120" w:line="240" w:lineRule="auto"/>
              <w:rPr>
                <w:rFonts w:eastAsia="Times New Roman" w:cs="Arial"/>
                <w:iCs/>
                <w:lang w:eastAsia="de-DE"/>
              </w:rPr>
            </w:pPr>
            <w:r>
              <w:rPr>
                <w:rFonts w:eastAsia="Times New Roman" w:cs="Arial"/>
                <w:iCs/>
                <w:lang w:eastAsia="de-DE"/>
              </w:rPr>
              <w:t>Thematisierung  der Datenerh</w:t>
            </w:r>
            <w:r>
              <w:rPr>
                <w:rFonts w:eastAsia="Times New Roman" w:cs="Arial"/>
                <w:iCs/>
                <w:lang w:eastAsia="de-DE"/>
              </w:rPr>
              <w:t>e</w:t>
            </w:r>
            <w:r>
              <w:rPr>
                <w:rFonts w:eastAsia="Times New Roman" w:cs="Arial"/>
                <w:iCs/>
                <w:lang w:eastAsia="de-DE"/>
              </w:rPr>
              <w:t xml:space="preserve">bung zur Sicherheit von </w:t>
            </w:r>
            <w:r>
              <w:rPr>
                <w:rFonts w:eastAsia="Times New Roman" w:cs="Arial"/>
                <w:iCs/>
                <w:lang w:eastAsia="de-DE"/>
              </w:rPr>
              <w:br/>
              <w:t>Verhütungsmitteln</w:t>
            </w:r>
            <w:r>
              <w:rPr>
                <w:rFonts w:eastAsia="Times New Roman" w:cs="Arial"/>
                <w:iCs/>
                <w:lang w:eastAsia="de-DE"/>
              </w:rPr>
              <w:br/>
            </w:r>
            <w:r>
              <w:rPr>
                <w:rFonts w:eastAsia="Times New Roman" w:cs="Arial"/>
                <w:iCs/>
                <w:lang w:eastAsia="de-DE"/>
              </w:rPr>
              <w:br/>
            </w:r>
          </w:p>
          <w:p w14:paraId="6372A53C" w14:textId="77777777" w:rsidR="00E952F6" w:rsidRDefault="00E952F6" w:rsidP="00D71A16">
            <w:pPr>
              <w:spacing w:line="240" w:lineRule="auto"/>
              <w:rPr>
                <w:rFonts w:eastAsia="Times New Roman" w:cs="Arial"/>
                <w:i/>
                <w:lang w:eastAsia="de-DE"/>
              </w:rPr>
            </w:pPr>
            <w:r>
              <w:rPr>
                <w:rFonts w:eastAsia="Times New Roman" w:cs="Arial"/>
                <w:lang w:eastAsia="de-DE"/>
              </w:rPr>
              <w:t>…</w:t>
            </w:r>
            <w:r w:rsidRPr="00B1609B">
              <w:rPr>
                <w:rFonts w:eastAsia="Times New Roman" w:cs="Arial"/>
                <w:i/>
                <w:lang w:eastAsia="de-DE"/>
              </w:rPr>
              <w:t>zur Vernetzung</w:t>
            </w:r>
          </w:p>
          <w:p w14:paraId="4039EACE" w14:textId="77777777" w:rsidR="00E952F6" w:rsidRDefault="00E952F6" w:rsidP="00D71A16">
            <w:pPr>
              <w:spacing w:line="240" w:lineRule="auto"/>
              <w:ind w:left="313" w:hanging="313"/>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6.3 Keimzellen, Ablauf des weiblichen Zyklus, </w:t>
            </w:r>
            <w:r>
              <w:rPr>
                <w:rFonts w:eastAsia="Times New Roman" w:cs="Arial"/>
                <w:lang w:eastAsia="de-DE"/>
              </w:rPr>
              <w:br/>
              <w:t>Voraussetzungen für eine Schwangerschaft</w:t>
            </w:r>
          </w:p>
          <w:p w14:paraId="08F1ABEB" w14:textId="77777777" w:rsidR="00E952F6" w:rsidRDefault="00E952F6" w:rsidP="00D71A16">
            <w:pPr>
              <w:spacing w:line="240" w:lineRule="auto"/>
              <w:ind w:left="313" w:hanging="313"/>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6.4 Befruchtung und Schwangerschaft, Entwic</w:t>
            </w:r>
            <w:r>
              <w:rPr>
                <w:rFonts w:eastAsia="Times New Roman" w:cs="Arial"/>
                <w:lang w:eastAsia="de-DE"/>
              </w:rPr>
              <w:t>k</w:t>
            </w:r>
            <w:r>
              <w:rPr>
                <w:rFonts w:eastAsia="Times New Roman" w:cs="Arial"/>
                <w:lang w:eastAsia="de-DE"/>
              </w:rPr>
              <w:t xml:space="preserve">lung </w:t>
            </w:r>
            <w:r>
              <w:rPr>
                <w:rFonts w:eastAsia="Times New Roman" w:cs="Arial"/>
                <w:lang w:eastAsia="de-DE"/>
              </w:rPr>
              <w:lastRenderedPageBreak/>
              <w:t>des Ungeborenen</w:t>
            </w:r>
          </w:p>
          <w:p w14:paraId="3A5D09FF" w14:textId="77777777" w:rsidR="00E952F6" w:rsidRPr="00240105" w:rsidRDefault="00E952F6" w:rsidP="00D71A16">
            <w:pPr>
              <w:spacing w:before="120" w:line="240" w:lineRule="auto"/>
              <w:ind w:left="241" w:hanging="241"/>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10.2 Hormonelle Regulat</w:t>
            </w:r>
            <w:r>
              <w:rPr>
                <w:rFonts w:eastAsia="Times New Roman" w:cs="Arial"/>
                <w:lang w:eastAsia="de-DE"/>
              </w:rPr>
              <w:t>i</w:t>
            </w:r>
            <w:r>
              <w:rPr>
                <w:rFonts w:eastAsia="Times New Roman" w:cs="Arial"/>
                <w:lang w:eastAsia="de-DE"/>
              </w:rPr>
              <w:t>on, Regelkreise, negatives Feedback</w:t>
            </w:r>
          </w:p>
        </w:tc>
      </w:tr>
      <w:tr w:rsidR="00E952F6" w:rsidRPr="002B7457" w14:paraId="15D94FB2" w14:textId="77777777" w:rsidTr="00D71A16">
        <w:trPr>
          <w:trHeight w:val="1750"/>
        </w:trPr>
        <w:tc>
          <w:tcPr>
            <w:tcW w:w="1220" w:type="pct"/>
            <w:tcBorders>
              <w:top w:val="single" w:sz="12" w:space="0" w:color="auto"/>
              <w:left w:val="single" w:sz="4" w:space="0" w:color="00000A"/>
              <w:bottom w:val="single" w:sz="12" w:space="0" w:color="auto"/>
              <w:right w:val="single" w:sz="4" w:space="0" w:color="00000A"/>
            </w:tcBorders>
          </w:tcPr>
          <w:p w14:paraId="4B9A5109" w14:textId="77777777" w:rsidR="00E952F6" w:rsidRDefault="00E952F6" w:rsidP="00D71A16">
            <w:pPr>
              <w:spacing w:beforeLines="60" w:before="144" w:afterLines="60" w:after="144" w:line="240" w:lineRule="auto"/>
              <w:rPr>
                <w:rFonts w:eastAsia="Times New Roman" w:cs="Arial"/>
                <w:i/>
                <w:lang w:eastAsia="de-DE"/>
              </w:rPr>
            </w:pPr>
            <w:r w:rsidRPr="00023D9A">
              <w:rPr>
                <w:rFonts w:eastAsia="Times New Roman" w:cs="Arial"/>
                <w:b/>
                <w:lang w:eastAsia="de-DE"/>
              </w:rPr>
              <w:lastRenderedPageBreak/>
              <w:t>UV</w:t>
            </w:r>
            <w:r>
              <w:rPr>
                <w:rFonts w:eastAsia="Times New Roman" w:cs="Arial"/>
                <w:b/>
                <w:lang w:eastAsia="de-DE"/>
              </w:rPr>
              <w:t xml:space="preserve"> 10.4</w:t>
            </w:r>
            <w:r w:rsidRPr="00023D9A">
              <w:rPr>
                <w:rFonts w:eastAsia="Times New Roman" w:cs="Arial"/>
                <w:b/>
                <w:lang w:eastAsia="de-DE"/>
              </w:rPr>
              <w:t xml:space="preserve">: </w:t>
            </w:r>
            <w:r>
              <w:rPr>
                <w:rFonts w:eastAsia="Times New Roman" w:cs="Arial"/>
                <w:b/>
                <w:lang w:eastAsia="de-DE"/>
              </w:rPr>
              <w:br/>
            </w:r>
            <w:r w:rsidRPr="00B01B68">
              <w:rPr>
                <w:rFonts w:eastAsia="Times New Roman" w:cs="Arial"/>
                <w:b/>
                <w:lang w:eastAsia="de-DE"/>
              </w:rPr>
              <w:t>Die Erbinformation- eine Bauanle</w:t>
            </w:r>
            <w:r w:rsidRPr="00B01B68">
              <w:rPr>
                <w:rFonts w:eastAsia="Times New Roman" w:cs="Arial"/>
                <w:b/>
                <w:lang w:eastAsia="de-DE"/>
              </w:rPr>
              <w:t>i</w:t>
            </w:r>
            <w:r w:rsidRPr="00B01B68">
              <w:rPr>
                <w:rFonts w:eastAsia="Times New Roman" w:cs="Arial"/>
                <w:b/>
                <w:lang w:eastAsia="de-DE"/>
              </w:rPr>
              <w:t>tung für Lebewesen</w:t>
            </w:r>
            <w:r w:rsidRPr="00023D9A">
              <w:rPr>
                <w:rFonts w:eastAsia="Times New Roman" w:cs="Arial"/>
                <w:b/>
                <w:lang w:eastAsia="de-DE"/>
              </w:rPr>
              <w:br/>
            </w:r>
            <w:r w:rsidRPr="00B01B68">
              <w:rPr>
                <w:rFonts w:eastAsia="Times New Roman" w:cs="Arial"/>
                <w:i/>
                <w:lang w:eastAsia="de-DE"/>
              </w:rPr>
              <w:br/>
              <w:t>Woraus besteht die Erbinform</w:t>
            </w:r>
            <w:r w:rsidRPr="00B01B68">
              <w:rPr>
                <w:rFonts w:eastAsia="Times New Roman" w:cs="Arial"/>
                <w:i/>
                <w:lang w:eastAsia="de-DE"/>
              </w:rPr>
              <w:t>a</w:t>
            </w:r>
            <w:r w:rsidRPr="00B01B68">
              <w:rPr>
                <w:rFonts w:eastAsia="Times New Roman" w:cs="Arial"/>
                <w:i/>
                <w:lang w:eastAsia="de-DE"/>
              </w:rPr>
              <w:t xml:space="preserve">tion und wie entstehen </w:t>
            </w:r>
            <w:r>
              <w:rPr>
                <w:rFonts w:eastAsia="Times New Roman" w:cs="Arial"/>
                <w:i/>
                <w:lang w:eastAsia="de-DE"/>
              </w:rPr>
              <w:br/>
            </w:r>
            <w:r w:rsidRPr="00B01B68">
              <w:rPr>
                <w:rFonts w:eastAsia="Times New Roman" w:cs="Arial"/>
                <w:i/>
                <w:lang w:eastAsia="de-DE"/>
              </w:rPr>
              <w:t>Merkmale?</w:t>
            </w:r>
          </w:p>
          <w:p w14:paraId="7A23953E" w14:textId="77777777" w:rsidR="00E952F6" w:rsidRDefault="00E952F6" w:rsidP="00D71A16">
            <w:pPr>
              <w:spacing w:beforeLines="60" w:before="144" w:afterLines="60" w:after="144" w:line="240" w:lineRule="auto"/>
              <w:rPr>
                <w:rFonts w:eastAsia="Times New Roman" w:cs="Arial"/>
                <w:i/>
                <w:lang w:eastAsia="de-DE"/>
              </w:rPr>
            </w:pPr>
          </w:p>
          <w:p w14:paraId="42215699" w14:textId="77777777" w:rsidR="00E952F6" w:rsidRDefault="00E952F6" w:rsidP="00D71A16">
            <w:pPr>
              <w:spacing w:beforeLines="60" w:before="144" w:afterLines="60" w:after="144" w:line="240" w:lineRule="auto"/>
              <w:rPr>
                <w:rFonts w:eastAsia="Times New Roman" w:cs="Arial"/>
                <w:i/>
                <w:lang w:eastAsia="de-DE"/>
              </w:rPr>
            </w:pPr>
          </w:p>
          <w:p w14:paraId="1403F4CA" w14:textId="77777777" w:rsidR="00E952F6" w:rsidRPr="002C70D1" w:rsidRDefault="00E952F6" w:rsidP="00D71A16">
            <w:pPr>
              <w:pStyle w:val="Kommentartext"/>
              <w:jc w:val="left"/>
              <w:rPr>
                <w:i/>
              </w:rPr>
            </w:pPr>
            <w:r w:rsidRPr="002C70D1">
              <w:rPr>
                <w:rFonts w:cs="Arial"/>
                <w:i/>
                <w:color w:val="000000" w:themeColor="text1"/>
                <w:sz w:val="22"/>
                <w:szCs w:val="22"/>
              </w:rPr>
              <w:t>Welcher grundlegende Mech</w:t>
            </w:r>
            <w:r w:rsidRPr="002C70D1">
              <w:rPr>
                <w:rFonts w:cs="Arial"/>
                <w:i/>
                <w:color w:val="000000" w:themeColor="text1"/>
                <w:sz w:val="22"/>
                <w:szCs w:val="22"/>
              </w:rPr>
              <w:t>a</w:t>
            </w:r>
            <w:r w:rsidRPr="002C70D1">
              <w:rPr>
                <w:rFonts w:cs="Arial"/>
                <w:i/>
                <w:color w:val="000000" w:themeColor="text1"/>
                <w:sz w:val="22"/>
                <w:szCs w:val="22"/>
              </w:rPr>
              <w:t>nismus führt zur Bildung von Tochterzellen</w:t>
            </w:r>
            <w:proofErr w:type="gramStart"/>
            <w:r w:rsidRPr="002C70D1">
              <w:rPr>
                <w:rFonts w:cs="Arial"/>
                <w:i/>
                <w:color w:val="000000" w:themeColor="text1"/>
                <w:sz w:val="22"/>
                <w:szCs w:val="22"/>
              </w:rPr>
              <w:t>, die</w:t>
            </w:r>
            <w:proofErr w:type="gramEnd"/>
            <w:r w:rsidRPr="002C70D1">
              <w:rPr>
                <w:rFonts w:cs="Arial"/>
                <w:i/>
                <w:color w:val="000000" w:themeColor="text1"/>
                <w:sz w:val="22"/>
                <w:szCs w:val="22"/>
              </w:rPr>
              <w:t xml:space="preserve"> bezüglich </w:t>
            </w:r>
            <w:r>
              <w:rPr>
                <w:rFonts w:cs="Arial"/>
                <w:i/>
                <w:color w:val="000000" w:themeColor="text1"/>
                <w:sz w:val="22"/>
                <w:szCs w:val="22"/>
              </w:rPr>
              <w:br/>
            </w:r>
            <w:r w:rsidRPr="002C70D1">
              <w:rPr>
                <w:rFonts w:cs="Arial"/>
                <w:i/>
                <w:color w:val="000000" w:themeColor="text1"/>
                <w:sz w:val="22"/>
                <w:szCs w:val="22"/>
              </w:rPr>
              <w:t>ihres genetischen Materials identisch sind?</w:t>
            </w:r>
          </w:p>
          <w:p w14:paraId="76D2AE9D" w14:textId="77777777" w:rsidR="00E952F6" w:rsidRDefault="00E952F6" w:rsidP="00D71A16">
            <w:pPr>
              <w:spacing w:beforeLines="60" w:before="144" w:afterLines="60" w:after="144" w:line="240" w:lineRule="auto"/>
              <w:rPr>
                <w:rFonts w:eastAsia="Times New Roman" w:cs="Arial"/>
                <w:i/>
                <w:lang w:eastAsia="de-DE"/>
              </w:rPr>
            </w:pPr>
          </w:p>
          <w:p w14:paraId="0B81B6F2" w14:textId="77777777" w:rsidR="00E952F6" w:rsidRDefault="00E952F6" w:rsidP="00D71A16">
            <w:pPr>
              <w:spacing w:beforeLines="60" w:before="144" w:afterLines="60" w:after="144" w:line="240" w:lineRule="auto"/>
              <w:rPr>
                <w:rFonts w:eastAsia="Times New Roman" w:cs="Arial"/>
                <w:b/>
                <w:lang w:eastAsia="de-DE"/>
              </w:rPr>
            </w:pPr>
          </w:p>
          <w:p w14:paraId="0A5429C6" w14:textId="77777777" w:rsidR="00E952F6" w:rsidRDefault="00E952F6" w:rsidP="00D71A16">
            <w:pPr>
              <w:spacing w:beforeLines="60" w:before="144" w:afterLines="60" w:after="144" w:line="240" w:lineRule="auto"/>
              <w:rPr>
                <w:rFonts w:eastAsia="Times New Roman" w:cs="Arial"/>
                <w:b/>
                <w:lang w:eastAsia="de-DE"/>
              </w:rPr>
            </w:pPr>
          </w:p>
          <w:p w14:paraId="59D34BD2" w14:textId="77777777" w:rsidR="00E952F6" w:rsidRDefault="00E952F6" w:rsidP="00D71A16">
            <w:pPr>
              <w:spacing w:beforeLines="60" w:before="144" w:afterLines="60" w:after="144" w:line="240" w:lineRule="auto"/>
              <w:rPr>
                <w:rFonts w:eastAsia="Times New Roman" w:cs="Arial"/>
                <w:b/>
                <w:lang w:eastAsia="de-DE"/>
              </w:rPr>
            </w:pPr>
          </w:p>
          <w:p w14:paraId="1A10AEA7" w14:textId="77777777" w:rsidR="00E952F6" w:rsidRDefault="00E952F6" w:rsidP="00D71A16">
            <w:pPr>
              <w:spacing w:beforeLines="60" w:before="144" w:afterLines="60" w:after="144" w:line="240" w:lineRule="auto"/>
              <w:jc w:val="right"/>
              <w:rPr>
                <w:rFonts w:eastAsia="Times New Roman" w:cs="Arial"/>
                <w:lang w:eastAsia="de-DE"/>
              </w:rPr>
            </w:pPr>
          </w:p>
          <w:p w14:paraId="0D08FDB6" w14:textId="77777777" w:rsidR="00E952F6" w:rsidRDefault="00E952F6" w:rsidP="00D71A16">
            <w:pPr>
              <w:spacing w:beforeLines="60" w:before="144" w:afterLines="60" w:after="144" w:line="240" w:lineRule="auto"/>
              <w:jc w:val="right"/>
              <w:rPr>
                <w:rFonts w:eastAsia="Times New Roman" w:cs="Arial"/>
                <w:b/>
                <w:lang w:eastAsia="de-DE"/>
              </w:rPr>
            </w:pPr>
            <w:r w:rsidRPr="00B01B68">
              <w:rPr>
                <w:rFonts w:eastAsia="Times New Roman" w:cs="Arial"/>
                <w:lang w:eastAsia="de-DE"/>
              </w:rPr>
              <w:t>ca. 10 Ustd.</w:t>
            </w:r>
          </w:p>
        </w:tc>
        <w:tc>
          <w:tcPr>
            <w:tcW w:w="1260" w:type="pct"/>
            <w:tcBorders>
              <w:top w:val="single" w:sz="12" w:space="0" w:color="auto"/>
              <w:left w:val="single" w:sz="4" w:space="0" w:color="00000A"/>
              <w:bottom w:val="single" w:sz="12" w:space="0" w:color="auto"/>
              <w:right w:val="single" w:sz="4" w:space="0" w:color="auto"/>
            </w:tcBorders>
          </w:tcPr>
          <w:p w14:paraId="2CF9D5B5" w14:textId="77777777" w:rsidR="00E952F6"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lastRenderedPageBreak/>
              <w:t xml:space="preserve">IF6: </w:t>
            </w:r>
            <w:r>
              <w:rPr>
                <w:rFonts w:eastAsia="Times New Roman" w:cs="Arial"/>
                <w:b/>
                <w:lang w:eastAsia="de-DE"/>
              </w:rPr>
              <w:br/>
              <w:t xml:space="preserve">Genetik </w:t>
            </w:r>
            <w:r>
              <w:rPr>
                <w:rFonts w:eastAsia="Times New Roman" w:cs="Arial"/>
                <w:b/>
                <w:lang w:eastAsia="de-DE"/>
              </w:rPr>
              <w:br/>
            </w:r>
          </w:p>
          <w:p w14:paraId="07884923" w14:textId="77777777" w:rsidR="00E952F6" w:rsidRPr="00AC30DB" w:rsidRDefault="00E952F6" w:rsidP="00D71A16">
            <w:pPr>
              <w:pStyle w:val="Listenabsatz"/>
              <w:numPr>
                <w:ilvl w:val="0"/>
                <w:numId w:val="0"/>
              </w:numPr>
              <w:spacing w:before="120" w:after="100" w:afterAutospacing="1" w:line="240" w:lineRule="auto"/>
              <w:jc w:val="left"/>
              <w:rPr>
                <w:rFonts w:eastAsia="Times New Roman" w:cs="Arial"/>
                <w:b/>
                <w:lang w:eastAsia="de-DE"/>
              </w:rPr>
            </w:pPr>
            <w:r w:rsidRPr="00B01B68">
              <w:rPr>
                <w:rFonts w:eastAsia="Times New Roman" w:cs="Arial"/>
                <w:lang w:eastAsia="de-DE"/>
              </w:rPr>
              <w:t>Cytogenetik</w:t>
            </w:r>
          </w:p>
          <w:p w14:paraId="126A8907"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DNA</w:t>
            </w:r>
          </w:p>
          <w:p w14:paraId="1C1785B2"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Chromosomen</w:t>
            </w:r>
          </w:p>
          <w:p w14:paraId="4D70C153"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Zellzyklus</w:t>
            </w:r>
          </w:p>
          <w:p w14:paraId="79B567D0" w14:textId="77777777" w:rsidR="00E952F6"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Mitose und Zellteilung</w:t>
            </w:r>
          </w:p>
          <w:p w14:paraId="3F5C8E86" w14:textId="77777777" w:rsidR="00E952F6" w:rsidRDefault="00E952F6" w:rsidP="00D71A16">
            <w:pPr>
              <w:pStyle w:val="Listenabsatz"/>
              <w:numPr>
                <w:ilvl w:val="0"/>
                <w:numId w:val="0"/>
              </w:numPr>
              <w:autoSpaceDE w:val="0"/>
              <w:autoSpaceDN w:val="0"/>
              <w:adjustRightInd w:val="0"/>
              <w:spacing w:before="120" w:after="120" w:line="240" w:lineRule="auto"/>
              <w:ind w:left="360"/>
              <w:jc w:val="left"/>
              <w:rPr>
                <w:rFonts w:eastAsia="Times New Roman" w:cs="Arial"/>
                <w:lang w:eastAsia="de-DE"/>
              </w:rPr>
            </w:pPr>
          </w:p>
          <w:p w14:paraId="5CD47D2D" w14:textId="77777777" w:rsidR="00E952F6" w:rsidRDefault="00E952F6" w:rsidP="00D71A16">
            <w:pPr>
              <w:pStyle w:val="Listenabsatz"/>
              <w:numPr>
                <w:ilvl w:val="0"/>
                <w:numId w:val="0"/>
              </w:numPr>
              <w:autoSpaceDE w:val="0"/>
              <w:autoSpaceDN w:val="0"/>
              <w:adjustRightInd w:val="0"/>
              <w:spacing w:before="120" w:after="120" w:line="240" w:lineRule="auto"/>
              <w:ind w:left="360"/>
              <w:jc w:val="left"/>
              <w:rPr>
                <w:rFonts w:eastAsia="Times New Roman" w:cs="Arial"/>
                <w:lang w:eastAsia="de-DE"/>
              </w:rPr>
            </w:pPr>
          </w:p>
          <w:p w14:paraId="5ED300A9" w14:textId="77777777" w:rsidR="00E952F6" w:rsidRPr="00B01B68" w:rsidRDefault="00E952F6" w:rsidP="00D71A16">
            <w:pPr>
              <w:pStyle w:val="Listenabsatz"/>
              <w:numPr>
                <w:ilvl w:val="0"/>
                <w:numId w:val="0"/>
              </w:numPr>
              <w:autoSpaceDE w:val="0"/>
              <w:autoSpaceDN w:val="0"/>
              <w:adjustRightInd w:val="0"/>
              <w:spacing w:before="120" w:after="120" w:line="240" w:lineRule="auto"/>
              <w:ind w:left="360"/>
              <w:jc w:val="left"/>
              <w:rPr>
                <w:rFonts w:eastAsia="Times New Roman" w:cs="Arial"/>
                <w:lang w:eastAsia="de-DE"/>
              </w:rPr>
            </w:pPr>
          </w:p>
          <w:p w14:paraId="5FCD4103"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Karyogramm</w:t>
            </w:r>
          </w:p>
          <w:p w14:paraId="60440653"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artspezifischer Chromos</w:t>
            </w:r>
            <w:r w:rsidRPr="00B01B68">
              <w:rPr>
                <w:rFonts w:eastAsia="Times New Roman" w:cs="Arial"/>
                <w:lang w:eastAsia="de-DE"/>
              </w:rPr>
              <w:t>o</w:t>
            </w:r>
            <w:r w:rsidRPr="00B01B68">
              <w:rPr>
                <w:rFonts w:eastAsia="Times New Roman" w:cs="Arial"/>
                <w:lang w:eastAsia="de-DE"/>
              </w:rPr>
              <w:t>mensatz des Menschen</w:t>
            </w:r>
          </w:p>
          <w:p w14:paraId="2CB3901F" w14:textId="77777777" w:rsidR="00E952F6" w:rsidRPr="00B01B68" w:rsidRDefault="00E952F6" w:rsidP="00D71A16">
            <w:pPr>
              <w:pStyle w:val="Listenabsatz"/>
              <w:numPr>
                <w:ilvl w:val="0"/>
                <w:numId w:val="0"/>
              </w:numPr>
              <w:spacing w:before="120" w:after="100" w:afterAutospacing="1" w:line="240" w:lineRule="auto"/>
              <w:jc w:val="left"/>
              <w:rPr>
                <w:rFonts w:eastAsia="Times New Roman" w:cs="Arial"/>
                <w:b/>
                <w:lang w:eastAsia="de-DE"/>
              </w:rPr>
            </w:pPr>
          </w:p>
        </w:tc>
        <w:tc>
          <w:tcPr>
            <w:tcW w:w="1324" w:type="pct"/>
            <w:tcBorders>
              <w:top w:val="single" w:sz="12" w:space="0" w:color="auto"/>
              <w:left w:val="single" w:sz="4" w:space="0" w:color="auto"/>
              <w:bottom w:val="single" w:sz="12" w:space="0" w:color="auto"/>
              <w:right w:val="single" w:sz="4" w:space="0" w:color="auto"/>
            </w:tcBorders>
          </w:tcPr>
          <w:p w14:paraId="7FACB34C" w14:textId="77777777" w:rsidR="00E952F6" w:rsidRPr="00975949" w:rsidRDefault="00E952F6" w:rsidP="00D71A16">
            <w:pPr>
              <w:spacing w:before="120" w:line="240" w:lineRule="auto"/>
              <w:rPr>
                <w:rFonts w:cs="Arial"/>
              </w:rPr>
            </w:pPr>
            <w:r>
              <w:rPr>
                <w:rFonts w:cs="Arial"/>
              </w:rPr>
              <w:t>E6: Modell und Realität</w:t>
            </w:r>
          </w:p>
          <w:p w14:paraId="1F677A19" w14:textId="77777777" w:rsidR="00E952F6" w:rsidRPr="00B01B68" w:rsidRDefault="00E952F6" w:rsidP="00E952F6">
            <w:pPr>
              <w:pStyle w:val="Listenabsatz"/>
              <w:numPr>
                <w:ilvl w:val="0"/>
                <w:numId w:val="18"/>
              </w:numPr>
              <w:spacing w:after="0" w:line="240" w:lineRule="auto"/>
              <w:ind w:left="397" w:hanging="284"/>
              <w:jc w:val="left"/>
              <w:rPr>
                <w:rFonts w:cs="Arial"/>
              </w:rPr>
            </w:pPr>
            <w:r w:rsidRPr="00563CB6">
              <w:rPr>
                <w:rFonts w:eastAsia="Times New Roman" w:cs="Arial"/>
                <w:iCs/>
                <w:lang w:eastAsia="de-DE"/>
              </w:rPr>
              <w:t>Modell</w:t>
            </w:r>
            <w:r w:rsidRPr="00B01B68">
              <w:rPr>
                <w:rFonts w:cs="Arial"/>
              </w:rPr>
              <w:t xml:space="preserve"> zur Erklärung und zur Vorhersage</w:t>
            </w:r>
          </w:p>
          <w:p w14:paraId="5FC3E4ED" w14:textId="77777777" w:rsidR="00E952F6"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t>k</w:t>
            </w:r>
            <w:r w:rsidRPr="00563CB6">
              <w:rPr>
                <w:rFonts w:eastAsia="Times New Roman" w:cs="Arial"/>
                <w:iCs/>
                <w:lang w:eastAsia="de-DE"/>
              </w:rPr>
              <w:t>ritische</w:t>
            </w:r>
            <w:r w:rsidRPr="00B01B68">
              <w:rPr>
                <w:rFonts w:cs="Arial"/>
              </w:rPr>
              <w:t xml:space="preserve"> Reflexion</w:t>
            </w:r>
            <w:r w:rsidRPr="00B01B68">
              <w:rPr>
                <w:rFonts w:cs="Arial"/>
              </w:rPr>
              <w:br/>
            </w:r>
          </w:p>
          <w:p w14:paraId="79323BC0" w14:textId="77777777" w:rsidR="00E952F6" w:rsidRDefault="00E952F6" w:rsidP="00D71A16">
            <w:pPr>
              <w:spacing w:line="240" w:lineRule="auto"/>
              <w:rPr>
                <w:rFonts w:cs="Arial"/>
              </w:rPr>
            </w:pPr>
          </w:p>
          <w:p w14:paraId="172B24EC" w14:textId="77777777" w:rsidR="00E952F6" w:rsidRDefault="00E952F6" w:rsidP="00D71A16">
            <w:pPr>
              <w:spacing w:line="240" w:lineRule="auto"/>
              <w:rPr>
                <w:rFonts w:cs="Arial"/>
              </w:rPr>
            </w:pPr>
          </w:p>
          <w:p w14:paraId="6D342210" w14:textId="77777777" w:rsidR="00E952F6" w:rsidRDefault="00E952F6" w:rsidP="00D71A16">
            <w:pPr>
              <w:spacing w:line="240" w:lineRule="auto"/>
              <w:rPr>
                <w:rFonts w:cs="Arial"/>
              </w:rPr>
            </w:pPr>
          </w:p>
          <w:p w14:paraId="040B9FBA" w14:textId="77777777" w:rsidR="00E952F6" w:rsidRPr="00400791" w:rsidRDefault="00E952F6" w:rsidP="00D71A16">
            <w:pPr>
              <w:spacing w:line="240" w:lineRule="auto"/>
              <w:rPr>
                <w:rFonts w:cs="Arial"/>
              </w:rPr>
            </w:pPr>
          </w:p>
          <w:p w14:paraId="4CFB42DD" w14:textId="77777777" w:rsidR="00E952F6" w:rsidRPr="00B01B68" w:rsidRDefault="00E952F6" w:rsidP="00D71A16">
            <w:pPr>
              <w:spacing w:before="120" w:line="240" w:lineRule="auto"/>
              <w:rPr>
                <w:rFonts w:cs="Arial"/>
              </w:rPr>
            </w:pPr>
            <w:r w:rsidRPr="00B01B68">
              <w:rPr>
                <w:rFonts w:cs="Arial"/>
              </w:rPr>
              <w:t xml:space="preserve">E7: Naturwissenschaftliches </w:t>
            </w:r>
            <w:r>
              <w:rPr>
                <w:rFonts w:cs="Arial"/>
              </w:rPr>
              <w:br/>
              <w:t xml:space="preserve">       </w:t>
            </w:r>
            <w:r w:rsidRPr="00B01B68">
              <w:rPr>
                <w:rFonts w:cs="Arial"/>
              </w:rPr>
              <w:t>Denken und Arbeiten</w:t>
            </w:r>
          </w:p>
          <w:p w14:paraId="5E40FD23" w14:textId="77777777" w:rsidR="00E952F6" w:rsidRPr="00400791" w:rsidRDefault="00E952F6" w:rsidP="00E952F6">
            <w:pPr>
              <w:pStyle w:val="Listenabsatz"/>
              <w:numPr>
                <w:ilvl w:val="0"/>
                <w:numId w:val="18"/>
              </w:numPr>
              <w:spacing w:after="0" w:line="240" w:lineRule="auto"/>
              <w:ind w:left="397" w:hanging="284"/>
              <w:jc w:val="left"/>
              <w:rPr>
                <w:rFonts w:cs="Arial"/>
              </w:rPr>
            </w:pPr>
            <w:r w:rsidRPr="00B01B68">
              <w:rPr>
                <w:rFonts w:cs="Arial"/>
              </w:rPr>
              <w:t>Bedeutung und Weiterentwic</w:t>
            </w:r>
            <w:r w:rsidRPr="00B01B68">
              <w:rPr>
                <w:rFonts w:cs="Arial"/>
              </w:rPr>
              <w:t>k</w:t>
            </w:r>
            <w:r w:rsidRPr="00B01B68">
              <w:rPr>
                <w:rFonts w:cs="Arial"/>
              </w:rPr>
              <w:t>lung biologischer Erkenntnisse</w:t>
            </w:r>
          </w:p>
          <w:p w14:paraId="7E3C1448" w14:textId="77777777" w:rsidR="00E952F6" w:rsidRPr="00FC5E97" w:rsidRDefault="00E952F6" w:rsidP="00D71A16">
            <w:pPr>
              <w:spacing w:before="120" w:line="240" w:lineRule="auto"/>
              <w:rPr>
                <w:rFonts w:cs="Arial"/>
              </w:rPr>
            </w:pPr>
            <w:r w:rsidRPr="00FC5E97">
              <w:rPr>
                <w:rFonts w:cs="Arial"/>
              </w:rPr>
              <w:t>K1: Dokumentation</w:t>
            </w:r>
          </w:p>
          <w:p w14:paraId="61E315ED" w14:textId="77777777" w:rsidR="00E952F6" w:rsidRPr="00B01B68"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t>f</w:t>
            </w:r>
            <w:r w:rsidRPr="00563CB6">
              <w:rPr>
                <w:rFonts w:eastAsia="Times New Roman" w:cs="Arial"/>
                <w:iCs/>
                <w:lang w:eastAsia="de-DE"/>
              </w:rPr>
              <w:t>achtypische</w:t>
            </w:r>
            <w:r w:rsidRPr="00B01B68">
              <w:rPr>
                <w:rFonts w:cs="Arial"/>
              </w:rPr>
              <w:t xml:space="preserve"> Darstellungsfo</w:t>
            </w:r>
            <w:r w:rsidRPr="00B01B68">
              <w:rPr>
                <w:rFonts w:cs="Arial"/>
              </w:rPr>
              <w:t>r</w:t>
            </w:r>
            <w:r w:rsidRPr="00B01B68">
              <w:rPr>
                <w:rFonts w:cs="Arial"/>
              </w:rPr>
              <w:t>men (z.B. Karyogramm)</w:t>
            </w:r>
          </w:p>
        </w:tc>
        <w:tc>
          <w:tcPr>
            <w:tcW w:w="1196" w:type="pct"/>
            <w:tcBorders>
              <w:top w:val="single" w:sz="12" w:space="0" w:color="auto"/>
              <w:left w:val="single" w:sz="4" w:space="0" w:color="auto"/>
              <w:bottom w:val="single" w:sz="12" w:space="0" w:color="auto"/>
              <w:right w:val="single" w:sz="4" w:space="0" w:color="00000A"/>
            </w:tcBorders>
          </w:tcPr>
          <w:p w14:paraId="5FCD0408" w14:textId="77777777" w:rsidR="00E952F6" w:rsidRPr="00B01B68" w:rsidRDefault="00E952F6" w:rsidP="00D71A16">
            <w:pPr>
              <w:spacing w:before="120" w:line="240" w:lineRule="auto"/>
              <w:rPr>
                <w:rFonts w:eastAsia="Times New Roman" w:cs="Arial"/>
                <w:lang w:eastAsia="de-DE"/>
              </w:rPr>
            </w:pPr>
            <w:r w:rsidRPr="00240105">
              <w:rPr>
                <w:rFonts w:eastAsia="Times New Roman" w:cs="Arial"/>
                <w:lang w:eastAsia="de-DE"/>
              </w:rPr>
              <w:t>…</w:t>
            </w:r>
            <w:r w:rsidRPr="00B01B68">
              <w:rPr>
                <w:rFonts w:eastAsia="Times New Roman" w:cs="Arial"/>
                <w:i/>
                <w:lang w:eastAsia="de-DE"/>
              </w:rPr>
              <w:t>zur Schwerpunktsetzung</w:t>
            </w:r>
          </w:p>
          <w:p w14:paraId="57208610" w14:textId="77777777" w:rsidR="00E952F6" w:rsidRPr="00B01B68" w:rsidRDefault="00E952F6" w:rsidP="00D71A16">
            <w:pPr>
              <w:spacing w:before="120" w:line="240" w:lineRule="auto"/>
              <w:rPr>
                <w:rFonts w:eastAsia="Times New Roman" w:cs="Arial"/>
                <w:lang w:eastAsia="de-DE"/>
              </w:rPr>
            </w:pPr>
            <w:r w:rsidRPr="006509FA">
              <w:rPr>
                <w:rFonts w:eastAsia="Times New Roman" w:cs="Arial"/>
                <w:lang w:eastAsia="de-DE"/>
              </w:rPr>
              <w:t>Vereinfachte, modellhafte Darste</w:t>
            </w:r>
            <w:r w:rsidRPr="006509FA">
              <w:rPr>
                <w:rFonts w:eastAsia="Times New Roman" w:cs="Arial"/>
                <w:lang w:eastAsia="de-DE"/>
              </w:rPr>
              <w:t>l</w:t>
            </w:r>
            <w:r w:rsidRPr="006509FA">
              <w:rPr>
                <w:rFonts w:eastAsia="Times New Roman" w:cs="Arial"/>
                <w:lang w:eastAsia="de-DE"/>
              </w:rPr>
              <w:t>lung der Proteinbiosynthese zur Erklärung der Merkmalsausbi</w:t>
            </w:r>
            <w:r w:rsidRPr="006509FA">
              <w:rPr>
                <w:rFonts w:eastAsia="Times New Roman" w:cs="Arial"/>
                <w:lang w:eastAsia="de-DE"/>
              </w:rPr>
              <w:t>l</w:t>
            </w:r>
            <w:r w:rsidRPr="006509FA">
              <w:rPr>
                <w:rFonts w:eastAsia="Times New Roman" w:cs="Arial"/>
                <w:lang w:eastAsia="de-DE"/>
              </w:rPr>
              <w:t>dung; deutliche Abgrenzung zur thematischen Komplexität im Oberstufenunterricht</w:t>
            </w:r>
          </w:p>
          <w:p w14:paraId="15C407E1" w14:textId="77777777" w:rsidR="00E952F6" w:rsidRPr="00B01B68" w:rsidRDefault="00E952F6" w:rsidP="00D71A16">
            <w:pPr>
              <w:spacing w:before="120" w:line="240" w:lineRule="auto"/>
              <w:rPr>
                <w:rFonts w:eastAsia="Times New Roman" w:cs="Arial"/>
                <w:lang w:eastAsia="de-DE"/>
              </w:rPr>
            </w:pPr>
          </w:p>
          <w:p w14:paraId="1C6F0414" w14:textId="77777777" w:rsidR="00E952F6" w:rsidRPr="00B01B68" w:rsidRDefault="00E952F6" w:rsidP="00D71A16">
            <w:pPr>
              <w:spacing w:before="120" w:line="240" w:lineRule="auto"/>
              <w:rPr>
                <w:rFonts w:eastAsia="Times New Roman" w:cs="Arial"/>
                <w:lang w:eastAsia="de-DE"/>
              </w:rPr>
            </w:pPr>
            <w:r>
              <w:rPr>
                <w:rFonts w:eastAsia="Times New Roman" w:cs="Arial"/>
                <w:lang w:eastAsia="de-DE"/>
              </w:rPr>
              <w:t>Sachstruktur (DNA – Proteinbi</w:t>
            </w:r>
            <w:r>
              <w:rPr>
                <w:rFonts w:eastAsia="Times New Roman" w:cs="Arial"/>
                <w:lang w:eastAsia="de-DE"/>
              </w:rPr>
              <w:t>o</w:t>
            </w:r>
            <w:r>
              <w:rPr>
                <w:rFonts w:eastAsia="Times New Roman" w:cs="Arial"/>
                <w:lang w:eastAsia="de-DE"/>
              </w:rPr>
              <w:t>synthese</w:t>
            </w:r>
            <w:r w:rsidRPr="00B01B68">
              <w:rPr>
                <w:rFonts w:eastAsia="Times New Roman" w:cs="Arial"/>
                <w:lang w:eastAsia="de-DE"/>
              </w:rPr>
              <w:t xml:space="preserve"> – Genorte auf Chrom</w:t>
            </w:r>
            <w:r w:rsidRPr="00B01B68">
              <w:rPr>
                <w:rFonts w:eastAsia="Times New Roman" w:cs="Arial"/>
                <w:lang w:eastAsia="de-DE"/>
              </w:rPr>
              <w:t>o</w:t>
            </w:r>
            <w:r w:rsidRPr="00B01B68">
              <w:rPr>
                <w:rFonts w:eastAsia="Times New Roman" w:cs="Arial"/>
                <w:lang w:eastAsia="de-DE"/>
              </w:rPr>
              <w:t xml:space="preserve">somen – Karyogramm – </w:t>
            </w:r>
            <w:r>
              <w:rPr>
                <w:rFonts w:eastAsia="Times New Roman" w:cs="Arial"/>
                <w:lang w:eastAsia="de-DE"/>
              </w:rPr>
              <w:br/>
            </w:r>
            <w:r w:rsidRPr="00B01B68">
              <w:rPr>
                <w:rFonts w:eastAsia="Times New Roman" w:cs="Arial"/>
                <w:lang w:eastAsia="de-DE"/>
              </w:rPr>
              <w:t xml:space="preserve">Mitose) </w:t>
            </w:r>
            <w:r>
              <w:rPr>
                <w:rFonts w:eastAsia="Times New Roman" w:cs="Arial"/>
                <w:lang w:eastAsia="de-DE"/>
              </w:rPr>
              <w:t>beachten</w:t>
            </w:r>
            <w:r w:rsidRPr="00B01B68">
              <w:rPr>
                <w:rFonts w:eastAsia="Times New Roman" w:cs="Arial"/>
                <w:lang w:eastAsia="de-DE"/>
              </w:rPr>
              <w:t>, um KKE „mithi</w:t>
            </w:r>
            <w:r w:rsidRPr="00B01B68">
              <w:rPr>
                <w:rFonts w:eastAsia="Times New Roman" w:cs="Arial"/>
                <w:lang w:eastAsia="de-DE"/>
              </w:rPr>
              <w:t>l</w:t>
            </w:r>
            <w:r w:rsidRPr="00B01B68">
              <w:rPr>
                <w:rFonts w:eastAsia="Times New Roman" w:cs="Arial"/>
                <w:lang w:eastAsia="de-DE"/>
              </w:rPr>
              <w:t>fe von Chromosomen</w:t>
            </w:r>
            <w:r>
              <w:rPr>
                <w:rFonts w:eastAsia="Times New Roman" w:cs="Arial"/>
                <w:lang w:eastAsia="de-DE"/>
              </w:rPr>
              <w:t>-</w:t>
            </w:r>
            <w:r w:rsidRPr="00B01B68">
              <w:rPr>
                <w:rFonts w:eastAsia="Times New Roman" w:cs="Arial"/>
                <w:lang w:eastAsia="de-DE"/>
              </w:rPr>
              <w:t>modellen eine Vorhersa</w:t>
            </w:r>
            <w:r>
              <w:rPr>
                <w:rFonts w:eastAsia="Times New Roman" w:cs="Arial"/>
                <w:lang w:eastAsia="de-DE"/>
              </w:rPr>
              <w:t>ge über den grun</w:t>
            </w:r>
            <w:r>
              <w:rPr>
                <w:rFonts w:eastAsia="Times New Roman" w:cs="Arial"/>
                <w:lang w:eastAsia="de-DE"/>
              </w:rPr>
              <w:t>d</w:t>
            </w:r>
            <w:r w:rsidRPr="00B01B68">
              <w:rPr>
                <w:rFonts w:eastAsia="Times New Roman" w:cs="Arial"/>
                <w:lang w:eastAsia="de-DE"/>
              </w:rPr>
              <w:t>legenden Ablauf der Mitose tre</w:t>
            </w:r>
            <w:r w:rsidRPr="00B01B68">
              <w:rPr>
                <w:rFonts w:eastAsia="Times New Roman" w:cs="Arial"/>
                <w:lang w:eastAsia="de-DE"/>
              </w:rPr>
              <w:t>f</w:t>
            </w:r>
            <w:r w:rsidRPr="00B01B68">
              <w:rPr>
                <w:rFonts w:eastAsia="Times New Roman" w:cs="Arial"/>
                <w:lang w:eastAsia="de-DE"/>
              </w:rPr>
              <w:t>fen“ ansteuern zu können.</w:t>
            </w:r>
          </w:p>
          <w:p w14:paraId="69FC35BA" w14:textId="77777777" w:rsidR="00E952F6" w:rsidRDefault="00E952F6" w:rsidP="00D71A16">
            <w:pPr>
              <w:spacing w:before="120" w:line="240" w:lineRule="auto"/>
              <w:rPr>
                <w:rFonts w:eastAsia="Times New Roman" w:cs="Arial"/>
                <w:lang w:eastAsia="de-DE"/>
              </w:rPr>
            </w:pPr>
            <w:r>
              <w:rPr>
                <w:rFonts w:eastAsia="Times New Roman" w:cs="Arial"/>
                <w:lang w:eastAsia="de-DE"/>
              </w:rPr>
              <w:t>Mitose: Fokussierung auf Funkt</w:t>
            </w:r>
            <w:r>
              <w:rPr>
                <w:rFonts w:eastAsia="Times New Roman" w:cs="Arial"/>
                <w:lang w:eastAsia="de-DE"/>
              </w:rPr>
              <w:t>i</w:t>
            </w:r>
            <w:r>
              <w:rPr>
                <w:rFonts w:eastAsia="Times New Roman" w:cs="Arial"/>
                <w:lang w:eastAsia="de-DE"/>
              </w:rPr>
              <w:t>on, grundsätzlichen</w:t>
            </w:r>
            <w:r w:rsidRPr="00934450">
              <w:rPr>
                <w:rFonts w:eastAsia="Times New Roman" w:cs="Arial"/>
                <w:lang w:eastAsia="de-DE"/>
              </w:rPr>
              <w:t xml:space="preserve"> Ablauf und </w:t>
            </w:r>
            <w:r>
              <w:rPr>
                <w:rFonts w:eastAsia="Times New Roman" w:cs="Arial"/>
                <w:lang w:eastAsia="de-DE"/>
              </w:rPr>
              <w:br/>
            </w:r>
            <w:r w:rsidRPr="00934450">
              <w:rPr>
                <w:rFonts w:eastAsia="Times New Roman" w:cs="Arial"/>
                <w:lang w:eastAsia="de-DE"/>
              </w:rPr>
              <w:t>Ergebnisse</w:t>
            </w:r>
            <w:r>
              <w:rPr>
                <w:rFonts w:eastAsia="Times New Roman" w:cs="Arial"/>
                <w:lang w:eastAsia="de-DE"/>
              </w:rPr>
              <w:br/>
            </w:r>
          </w:p>
          <w:p w14:paraId="0BA5FED5" w14:textId="77777777" w:rsidR="00E952F6" w:rsidRPr="00B01B68" w:rsidRDefault="00E952F6" w:rsidP="00D71A16">
            <w:pPr>
              <w:spacing w:line="240" w:lineRule="auto"/>
              <w:rPr>
                <w:rFonts w:eastAsia="Times New Roman" w:cs="Arial"/>
                <w:i/>
                <w:lang w:eastAsia="de-DE"/>
              </w:rPr>
            </w:pPr>
            <w:r w:rsidRPr="00B01B68">
              <w:rPr>
                <w:rFonts w:eastAsia="Times New Roman" w:cs="Arial"/>
                <w:i/>
                <w:lang w:eastAsia="de-DE"/>
              </w:rPr>
              <w:t>…zur Vernetzung</w:t>
            </w:r>
          </w:p>
          <w:p w14:paraId="7A2DF82F" w14:textId="77777777" w:rsidR="00E952F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10.1 Blutgruppen-</w:t>
            </w:r>
            <w:r>
              <w:rPr>
                <w:rFonts w:eastAsia="Times New Roman" w:cs="Arial"/>
                <w:lang w:eastAsia="de-DE"/>
              </w:rPr>
              <w:br/>
              <w:t xml:space="preserve">     vererbung</w:t>
            </w:r>
          </w:p>
          <w:p w14:paraId="509715DD" w14:textId="77777777" w:rsidR="00E952F6" w:rsidRDefault="00E952F6" w:rsidP="00D71A16">
            <w:pPr>
              <w:spacing w:before="120" w:line="240" w:lineRule="auto"/>
              <w:ind w:left="243" w:hanging="243"/>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10.1 Schlüssel-Schloss-Modell, Proteine</w:t>
            </w:r>
            <w:r>
              <w:rPr>
                <w:rFonts w:eastAsia="Times New Roman" w:cs="Arial"/>
                <w:lang w:eastAsia="de-DE"/>
              </w:rPr>
              <w:br/>
            </w:r>
          </w:p>
          <w:p w14:paraId="4F2EA39D" w14:textId="77777777" w:rsidR="00E952F6" w:rsidRPr="00D12D4D" w:rsidRDefault="00E952F6" w:rsidP="00D71A16">
            <w:pPr>
              <w:spacing w:line="240" w:lineRule="auto"/>
              <w:rPr>
                <w:rFonts w:eastAsia="Times New Roman" w:cs="Arial"/>
                <w:i/>
                <w:lang w:eastAsia="de-DE"/>
              </w:rPr>
            </w:pPr>
            <w:r w:rsidRPr="00D12D4D">
              <w:rPr>
                <w:rFonts w:eastAsia="Times New Roman" w:cs="Arial"/>
                <w:i/>
                <w:lang w:eastAsia="de-DE"/>
              </w:rPr>
              <w:t>… zu Synergien</w:t>
            </w:r>
          </w:p>
          <w:p w14:paraId="4B47A031" w14:textId="77777777" w:rsidR="00E952F6" w:rsidRPr="00B01B68" w:rsidRDefault="00E952F6" w:rsidP="00D71A16">
            <w:pPr>
              <w:spacing w:after="60" w:line="240" w:lineRule="auto"/>
              <w:rPr>
                <w:rFonts w:eastAsia="Times New Roman" w:cs="Arial"/>
                <w:lang w:eastAsia="de-DE"/>
              </w:rPr>
            </w:pPr>
            <w:r w:rsidRPr="00A44319">
              <w:rPr>
                <w:rFonts w:eastAsia="Times New Roman" w:cs="Arial"/>
                <w:lang w:eastAsia="de-DE"/>
              </w:rPr>
              <w:t xml:space="preserve">einfache Teilchenvorstellung </w:t>
            </w:r>
            <w:r w:rsidRPr="00A44319">
              <w:rPr>
                <w:rFonts w:eastAsia="Times New Roman" w:cs="Arial"/>
                <w:lang w:eastAsia="de-DE"/>
              </w:rPr>
              <w:br/>
            </w:r>
            <w:r w:rsidRPr="00A44319">
              <w:rPr>
                <w:rFonts w:eastAsia="Times New Roman" w:cs="Arial"/>
                <w:lang w:eastAsia="de-DE"/>
              </w:rPr>
              <w:sym w:font="Symbol" w:char="F0AC"/>
            </w:r>
            <w:r>
              <w:rPr>
                <w:rFonts w:eastAsia="Times New Roman" w:cs="Arial"/>
                <w:lang w:eastAsia="de-DE"/>
              </w:rPr>
              <w:t xml:space="preserve"> Physik UV 6.1</w:t>
            </w:r>
            <w:r>
              <w:rPr>
                <w:rFonts w:eastAsia="Times New Roman" w:cs="Arial"/>
                <w:lang w:eastAsia="de-DE"/>
              </w:rPr>
              <w:br/>
            </w:r>
            <w:r w:rsidRPr="00A44319">
              <w:rPr>
                <w:rFonts w:eastAsia="Times New Roman" w:cs="Arial"/>
                <w:lang w:eastAsia="de-DE"/>
              </w:rPr>
              <w:sym w:font="Symbol" w:char="F0AC"/>
            </w:r>
            <w:r>
              <w:rPr>
                <w:rFonts w:eastAsia="Times New Roman" w:cs="Arial"/>
                <w:lang w:eastAsia="de-DE"/>
              </w:rPr>
              <w:t xml:space="preserve"> Chemie </w:t>
            </w:r>
            <w:r w:rsidRPr="00A44319">
              <w:rPr>
                <w:rFonts w:eastAsia="Times New Roman" w:cs="Arial"/>
                <w:lang w:eastAsia="de-DE"/>
              </w:rPr>
              <w:t>UV 7.1</w:t>
            </w:r>
            <w:r>
              <w:rPr>
                <w:rFonts w:eastAsia="Times New Roman" w:cs="Arial"/>
                <w:lang w:eastAsia="de-DE"/>
              </w:rPr>
              <w:t xml:space="preserve"> </w:t>
            </w:r>
          </w:p>
        </w:tc>
      </w:tr>
      <w:tr w:rsidR="00E952F6" w:rsidRPr="00E63EB6" w14:paraId="2A36956A" w14:textId="77777777" w:rsidTr="00D71A16">
        <w:trPr>
          <w:trHeight w:val="1750"/>
        </w:trPr>
        <w:tc>
          <w:tcPr>
            <w:tcW w:w="1220" w:type="pct"/>
            <w:tcBorders>
              <w:top w:val="single" w:sz="12" w:space="0" w:color="auto"/>
              <w:left w:val="single" w:sz="4" w:space="0" w:color="00000A"/>
              <w:bottom w:val="single" w:sz="12" w:space="0" w:color="auto"/>
              <w:right w:val="single" w:sz="4" w:space="0" w:color="00000A"/>
            </w:tcBorders>
          </w:tcPr>
          <w:p w14:paraId="4CD3159D" w14:textId="77777777" w:rsidR="00E952F6" w:rsidRDefault="00E952F6" w:rsidP="00D71A16">
            <w:pPr>
              <w:spacing w:beforeLines="60" w:before="144" w:afterLines="60" w:after="144" w:line="240" w:lineRule="auto"/>
              <w:rPr>
                <w:rFonts w:eastAsia="Times New Roman" w:cs="Arial"/>
                <w:b/>
                <w:lang w:eastAsia="de-DE"/>
              </w:rPr>
            </w:pPr>
            <w:r>
              <w:rPr>
                <w:rFonts w:eastAsia="Times New Roman" w:cs="Arial"/>
                <w:b/>
                <w:lang w:eastAsia="de-DE"/>
              </w:rPr>
              <w:lastRenderedPageBreak/>
              <w:t>UV 10.5:</w:t>
            </w:r>
            <w:r>
              <w:rPr>
                <w:rFonts w:eastAsia="Times New Roman" w:cs="Arial"/>
                <w:b/>
                <w:lang w:eastAsia="de-DE"/>
              </w:rPr>
              <w:br/>
              <w:t xml:space="preserve">Gesetzmäßigkeiten der </w:t>
            </w:r>
            <w:r>
              <w:rPr>
                <w:rFonts w:eastAsia="Times New Roman" w:cs="Arial"/>
                <w:b/>
                <w:lang w:eastAsia="de-DE"/>
              </w:rPr>
              <w:br/>
              <w:t>Vererbung</w:t>
            </w:r>
          </w:p>
          <w:p w14:paraId="58F0F97B" w14:textId="77777777" w:rsidR="00E952F6" w:rsidRDefault="00E952F6" w:rsidP="00D71A16">
            <w:pPr>
              <w:spacing w:beforeLines="60" w:before="144" w:afterLines="60" w:after="144" w:line="240" w:lineRule="auto"/>
              <w:rPr>
                <w:rFonts w:eastAsia="Times New Roman" w:cs="Arial"/>
                <w:i/>
                <w:lang w:eastAsia="de-DE"/>
              </w:rPr>
            </w:pPr>
            <w:r w:rsidRPr="00B01B68">
              <w:rPr>
                <w:rFonts w:eastAsia="Times New Roman" w:cs="Arial"/>
                <w:i/>
                <w:lang w:eastAsia="de-DE"/>
              </w:rPr>
              <w:t>Nach welchem grundlegenden M</w:t>
            </w:r>
            <w:r w:rsidRPr="00B01B68">
              <w:rPr>
                <w:rFonts w:eastAsia="Times New Roman" w:cs="Arial"/>
                <w:i/>
                <w:lang w:eastAsia="de-DE"/>
              </w:rPr>
              <w:t>e</w:t>
            </w:r>
            <w:r w:rsidRPr="00B01B68">
              <w:rPr>
                <w:rFonts w:eastAsia="Times New Roman" w:cs="Arial"/>
                <w:i/>
                <w:lang w:eastAsia="de-DE"/>
              </w:rPr>
              <w:t xml:space="preserve">chanismus erfolgt die </w:t>
            </w:r>
            <w:r>
              <w:rPr>
                <w:rFonts w:eastAsia="Times New Roman" w:cs="Arial"/>
                <w:i/>
                <w:lang w:eastAsia="de-DE"/>
              </w:rPr>
              <w:br/>
            </w:r>
            <w:r w:rsidRPr="00B01B68">
              <w:rPr>
                <w:rFonts w:eastAsia="Times New Roman" w:cs="Arial"/>
                <w:i/>
                <w:lang w:eastAsia="de-DE"/>
              </w:rPr>
              <w:t>Vererbung bei der sexuellen For</w:t>
            </w:r>
            <w:r w:rsidRPr="00B01B68">
              <w:rPr>
                <w:rFonts w:eastAsia="Times New Roman" w:cs="Arial"/>
                <w:i/>
                <w:lang w:eastAsia="de-DE"/>
              </w:rPr>
              <w:t>t</w:t>
            </w:r>
            <w:r w:rsidRPr="00B01B68">
              <w:rPr>
                <w:rFonts w:eastAsia="Times New Roman" w:cs="Arial"/>
                <w:i/>
                <w:lang w:eastAsia="de-DE"/>
              </w:rPr>
              <w:t>pflanzung?</w:t>
            </w:r>
          </w:p>
          <w:p w14:paraId="2F9FCE88" w14:textId="77777777" w:rsidR="00E952F6" w:rsidRDefault="00E952F6" w:rsidP="00D71A16">
            <w:pPr>
              <w:spacing w:beforeLines="60" w:before="144" w:afterLines="60" w:after="144" w:line="240" w:lineRule="auto"/>
              <w:rPr>
                <w:rFonts w:eastAsia="Times New Roman" w:cs="Arial"/>
                <w:i/>
                <w:lang w:eastAsia="de-DE"/>
              </w:rPr>
            </w:pPr>
          </w:p>
          <w:p w14:paraId="20C311FF" w14:textId="77777777" w:rsidR="00E952F6" w:rsidRDefault="00E952F6" w:rsidP="00D71A16">
            <w:pPr>
              <w:spacing w:beforeLines="60" w:before="144" w:afterLines="60" w:after="144" w:line="240" w:lineRule="auto"/>
              <w:rPr>
                <w:rFonts w:eastAsia="Times New Roman" w:cs="Arial"/>
                <w:i/>
                <w:lang w:eastAsia="de-DE"/>
              </w:rPr>
            </w:pPr>
            <w:r w:rsidRPr="00B01B68">
              <w:rPr>
                <w:rFonts w:eastAsia="Times New Roman" w:cs="Arial"/>
                <w:i/>
                <w:lang w:eastAsia="de-DE"/>
              </w:rPr>
              <w:t>Welche Ursache und welche Folgen hat eine abweichende Chromos</w:t>
            </w:r>
            <w:r w:rsidRPr="00B01B68">
              <w:rPr>
                <w:rFonts w:eastAsia="Times New Roman" w:cs="Arial"/>
                <w:i/>
                <w:lang w:eastAsia="de-DE"/>
              </w:rPr>
              <w:t>o</w:t>
            </w:r>
            <w:r w:rsidRPr="00B01B68">
              <w:rPr>
                <w:rFonts w:eastAsia="Times New Roman" w:cs="Arial"/>
                <w:i/>
                <w:lang w:eastAsia="de-DE"/>
              </w:rPr>
              <w:t>menzahl?</w:t>
            </w:r>
          </w:p>
          <w:p w14:paraId="76962E43" w14:textId="77777777" w:rsidR="00E952F6" w:rsidRDefault="00E952F6" w:rsidP="00D71A16">
            <w:pPr>
              <w:spacing w:beforeLines="60" w:before="144" w:afterLines="60" w:after="144" w:line="240" w:lineRule="auto"/>
              <w:rPr>
                <w:rFonts w:eastAsia="Times New Roman" w:cs="Arial"/>
                <w:i/>
                <w:lang w:eastAsia="de-DE"/>
              </w:rPr>
            </w:pPr>
          </w:p>
          <w:p w14:paraId="7A79BD3E" w14:textId="77777777" w:rsidR="00E952F6" w:rsidRPr="00A82601" w:rsidRDefault="00E952F6" w:rsidP="00D71A16">
            <w:pPr>
              <w:spacing w:beforeLines="60" w:before="144" w:afterLines="60" w:after="144" w:line="240" w:lineRule="auto"/>
              <w:rPr>
                <w:rFonts w:eastAsia="Times New Roman" w:cs="Arial"/>
                <w:i/>
                <w:lang w:eastAsia="de-DE"/>
              </w:rPr>
            </w:pPr>
            <w:r w:rsidRPr="00D16E44">
              <w:rPr>
                <w:rFonts w:eastAsia="Times New Roman" w:cs="Arial"/>
                <w:i/>
                <w:lang w:eastAsia="de-DE"/>
              </w:rPr>
              <w:t xml:space="preserve">Welche Vererbungsregeln lassen </w:t>
            </w:r>
            <w:r w:rsidRPr="00D16E44">
              <w:rPr>
                <w:rFonts w:eastAsia="Times New Roman" w:cs="Arial"/>
                <w:i/>
                <w:lang w:eastAsia="de-DE"/>
              </w:rPr>
              <w:lastRenderedPageBreak/>
              <w:t>sich aus den Erkenntnissen zur s</w:t>
            </w:r>
            <w:r w:rsidRPr="00D16E44">
              <w:rPr>
                <w:rFonts w:eastAsia="Times New Roman" w:cs="Arial"/>
                <w:i/>
                <w:lang w:eastAsia="de-DE"/>
              </w:rPr>
              <w:t>e</w:t>
            </w:r>
            <w:r w:rsidRPr="00D16E44">
              <w:rPr>
                <w:rFonts w:eastAsia="Times New Roman" w:cs="Arial"/>
                <w:i/>
                <w:lang w:eastAsia="de-DE"/>
              </w:rPr>
              <w:t>xuellen Fortpflanzung able</w:t>
            </w:r>
            <w:r w:rsidRPr="00D16E44">
              <w:rPr>
                <w:rFonts w:eastAsia="Times New Roman" w:cs="Arial"/>
                <w:i/>
                <w:lang w:eastAsia="de-DE"/>
              </w:rPr>
              <w:t>i</w:t>
            </w:r>
            <w:r w:rsidRPr="00D16E44">
              <w:rPr>
                <w:rFonts w:eastAsia="Times New Roman" w:cs="Arial"/>
                <w:i/>
                <w:lang w:eastAsia="de-DE"/>
              </w:rPr>
              <w:t>ten?</w:t>
            </w:r>
            <w:r>
              <w:rPr>
                <w:rFonts w:eastAsia="Times New Roman" w:cs="Arial"/>
                <w:i/>
                <w:lang w:eastAsia="de-DE"/>
              </w:rPr>
              <w:t xml:space="preserve">                     </w:t>
            </w:r>
            <w:r w:rsidRPr="00B01B68">
              <w:rPr>
                <w:rFonts w:eastAsia="Times New Roman" w:cs="Arial"/>
                <w:lang w:eastAsia="de-DE"/>
              </w:rPr>
              <w:t>ca. 12 Ustd.</w:t>
            </w:r>
          </w:p>
        </w:tc>
        <w:tc>
          <w:tcPr>
            <w:tcW w:w="1260" w:type="pct"/>
            <w:tcBorders>
              <w:top w:val="single" w:sz="12" w:space="0" w:color="auto"/>
              <w:left w:val="single" w:sz="4" w:space="0" w:color="00000A"/>
              <w:bottom w:val="single" w:sz="12" w:space="0" w:color="auto"/>
              <w:right w:val="single" w:sz="4" w:space="0" w:color="auto"/>
            </w:tcBorders>
          </w:tcPr>
          <w:p w14:paraId="2B5DEBEF" w14:textId="77777777" w:rsidR="00E952F6" w:rsidRPr="00B1525B" w:rsidRDefault="00E952F6" w:rsidP="00D71A16">
            <w:pPr>
              <w:pStyle w:val="Listenabsatz"/>
              <w:numPr>
                <w:ilvl w:val="0"/>
                <w:numId w:val="0"/>
              </w:numPr>
              <w:spacing w:before="120" w:after="100" w:afterAutospacing="1" w:line="240" w:lineRule="auto"/>
              <w:jc w:val="left"/>
              <w:rPr>
                <w:rFonts w:eastAsia="Times New Roman" w:cs="Arial"/>
                <w:b/>
                <w:lang w:eastAsia="de-DE"/>
              </w:rPr>
            </w:pPr>
            <w:r w:rsidRPr="00B1525B">
              <w:rPr>
                <w:rFonts w:eastAsia="Times New Roman" w:cs="Arial"/>
                <w:b/>
                <w:lang w:eastAsia="de-DE"/>
              </w:rPr>
              <w:lastRenderedPageBreak/>
              <w:t xml:space="preserve">IF6: </w:t>
            </w:r>
            <w:r>
              <w:rPr>
                <w:rFonts w:eastAsia="Times New Roman" w:cs="Arial"/>
                <w:b/>
                <w:lang w:eastAsia="de-DE"/>
              </w:rPr>
              <w:br/>
            </w:r>
            <w:r w:rsidRPr="00B1525B">
              <w:rPr>
                <w:rFonts w:eastAsia="Times New Roman" w:cs="Arial"/>
                <w:b/>
                <w:lang w:eastAsia="de-DE"/>
              </w:rPr>
              <w:t xml:space="preserve">Genetik </w:t>
            </w:r>
            <w:r>
              <w:rPr>
                <w:rFonts w:eastAsia="Times New Roman" w:cs="Arial"/>
                <w:b/>
                <w:lang w:eastAsia="de-DE"/>
              </w:rPr>
              <w:br/>
            </w:r>
          </w:p>
          <w:p w14:paraId="4D3105C4" w14:textId="77777777" w:rsidR="00E952F6" w:rsidRPr="00AC30DB" w:rsidRDefault="00E952F6" w:rsidP="00D71A16">
            <w:pPr>
              <w:spacing w:line="240" w:lineRule="auto"/>
              <w:rPr>
                <w:rFonts w:eastAsia="Times New Roman" w:cs="Arial"/>
                <w:lang w:eastAsia="de-DE"/>
              </w:rPr>
            </w:pPr>
            <w:r w:rsidRPr="00AC30DB">
              <w:rPr>
                <w:rFonts w:eastAsia="Times New Roman" w:cs="Arial"/>
                <w:lang w:eastAsia="de-DE"/>
              </w:rPr>
              <w:t>Cytogenetik</w:t>
            </w:r>
          </w:p>
          <w:p w14:paraId="6CB71727"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Meiose und Befruchtung</w:t>
            </w:r>
          </w:p>
          <w:p w14:paraId="47002309"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Karyogramm</w:t>
            </w:r>
          </w:p>
          <w:p w14:paraId="6B4CF173"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Genommutation</w:t>
            </w:r>
          </w:p>
          <w:p w14:paraId="01D7B92D"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Pränataldiagnostik</w:t>
            </w:r>
          </w:p>
          <w:p w14:paraId="4BE79225" w14:textId="77777777" w:rsidR="00E952F6" w:rsidRPr="00B01B68" w:rsidRDefault="00E952F6" w:rsidP="00D71A16">
            <w:pPr>
              <w:pStyle w:val="Listenabsatz"/>
              <w:numPr>
                <w:ilvl w:val="0"/>
                <w:numId w:val="0"/>
              </w:numPr>
              <w:spacing w:before="120" w:after="100" w:afterAutospacing="1" w:line="240" w:lineRule="auto"/>
              <w:jc w:val="left"/>
              <w:rPr>
                <w:rFonts w:eastAsia="Times New Roman" w:cs="Arial"/>
                <w:lang w:eastAsia="de-DE"/>
              </w:rPr>
            </w:pPr>
          </w:p>
          <w:p w14:paraId="0DDE6206" w14:textId="77777777" w:rsidR="00E952F6" w:rsidRPr="00AC30DB" w:rsidRDefault="00E952F6" w:rsidP="00D71A16">
            <w:pPr>
              <w:spacing w:before="120" w:line="240" w:lineRule="auto"/>
              <w:rPr>
                <w:rFonts w:eastAsia="Times New Roman" w:cs="Arial"/>
                <w:lang w:eastAsia="de-DE"/>
              </w:rPr>
            </w:pPr>
            <w:r w:rsidRPr="00AC30DB">
              <w:rPr>
                <w:rFonts w:eastAsia="Times New Roman" w:cs="Arial"/>
                <w:lang w:eastAsia="de-DE"/>
              </w:rPr>
              <w:t>Regeln der Vererbung</w:t>
            </w:r>
          </w:p>
          <w:p w14:paraId="27633CB9"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Gen- und Allelbegriff</w:t>
            </w:r>
          </w:p>
          <w:p w14:paraId="251D560E" w14:textId="77777777" w:rsidR="00E952F6" w:rsidRPr="00B1525B"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b/>
                <w:lang w:eastAsia="de-DE"/>
              </w:rPr>
            </w:pPr>
            <w:r w:rsidRPr="00B01B68">
              <w:rPr>
                <w:rFonts w:eastAsia="Times New Roman" w:cs="Arial"/>
                <w:lang w:eastAsia="de-DE"/>
              </w:rPr>
              <w:t>Familienstammbäume</w:t>
            </w:r>
          </w:p>
        </w:tc>
        <w:tc>
          <w:tcPr>
            <w:tcW w:w="1324" w:type="pct"/>
            <w:tcBorders>
              <w:top w:val="single" w:sz="12" w:space="0" w:color="auto"/>
              <w:left w:val="single" w:sz="4" w:space="0" w:color="auto"/>
              <w:bottom w:val="single" w:sz="12" w:space="0" w:color="auto"/>
              <w:right w:val="single" w:sz="4" w:space="0" w:color="auto"/>
            </w:tcBorders>
          </w:tcPr>
          <w:p w14:paraId="717B308C" w14:textId="77777777" w:rsidR="00E952F6" w:rsidRPr="00934450" w:rsidRDefault="00E952F6" w:rsidP="00D71A16">
            <w:pPr>
              <w:spacing w:before="120" w:line="240" w:lineRule="auto"/>
              <w:rPr>
                <w:rFonts w:cs="Arial"/>
              </w:rPr>
            </w:pPr>
            <w:r>
              <w:rPr>
                <w:rFonts w:cs="Arial"/>
              </w:rPr>
              <w:t>UF2 Auswahl und Anwendung</w:t>
            </w:r>
          </w:p>
          <w:p w14:paraId="1E02666B" w14:textId="77777777" w:rsidR="00E952F6" w:rsidRDefault="00E952F6" w:rsidP="00D71A16">
            <w:pPr>
              <w:spacing w:before="120" w:line="240" w:lineRule="auto"/>
              <w:rPr>
                <w:rFonts w:cs="Arial"/>
              </w:rPr>
            </w:pPr>
            <w:r w:rsidRPr="00E63EB6">
              <w:rPr>
                <w:rFonts w:cs="Arial"/>
              </w:rPr>
              <w:t>UF</w:t>
            </w:r>
            <w:r>
              <w:rPr>
                <w:rFonts w:cs="Arial"/>
              </w:rPr>
              <w:t>4 Übertragung und Vernetzung</w:t>
            </w:r>
          </w:p>
          <w:p w14:paraId="5D1FDE93" w14:textId="77777777" w:rsidR="00E952F6" w:rsidRPr="0086521F" w:rsidRDefault="00E952F6" w:rsidP="00E952F6">
            <w:pPr>
              <w:pStyle w:val="Listenabsatz"/>
              <w:numPr>
                <w:ilvl w:val="0"/>
                <w:numId w:val="18"/>
              </w:numPr>
              <w:spacing w:after="0" w:line="240" w:lineRule="auto"/>
              <w:ind w:left="397" w:hanging="284"/>
              <w:jc w:val="left"/>
              <w:rPr>
                <w:rFonts w:cs="Arial"/>
              </w:rPr>
            </w:pPr>
            <w:r>
              <w:rPr>
                <w:rFonts w:cs="Arial"/>
              </w:rPr>
              <w:t>Systemebenenwechsel</w:t>
            </w:r>
          </w:p>
          <w:p w14:paraId="2AAAA716" w14:textId="77777777" w:rsidR="00E952F6" w:rsidRDefault="00E952F6" w:rsidP="00D71A16">
            <w:pPr>
              <w:spacing w:before="120" w:line="240" w:lineRule="auto"/>
              <w:rPr>
                <w:rFonts w:cs="Arial"/>
              </w:rPr>
            </w:pPr>
            <w:r w:rsidRPr="00E63EB6">
              <w:rPr>
                <w:rFonts w:cs="Arial"/>
              </w:rPr>
              <w:t>E</w:t>
            </w:r>
            <w:r>
              <w:rPr>
                <w:rFonts w:cs="Arial"/>
              </w:rPr>
              <w:t>5 Auswertung und Schluss-</w:t>
            </w:r>
            <w:r>
              <w:rPr>
                <w:rFonts w:cs="Arial"/>
              </w:rPr>
              <w:br/>
              <w:t xml:space="preserve">      folgerung</w:t>
            </w:r>
          </w:p>
          <w:p w14:paraId="6FD8D03B" w14:textId="77777777" w:rsidR="00E952F6" w:rsidRPr="0086521F" w:rsidRDefault="00E952F6" w:rsidP="00E952F6">
            <w:pPr>
              <w:pStyle w:val="Listenabsatz"/>
              <w:numPr>
                <w:ilvl w:val="0"/>
                <w:numId w:val="18"/>
              </w:numPr>
              <w:spacing w:after="0" w:line="240" w:lineRule="auto"/>
              <w:ind w:left="397" w:hanging="284"/>
              <w:jc w:val="left"/>
              <w:rPr>
                <w:rFonts w:cs="Arial"/>
              </w:rPr>
            </w:pPr>
            <w:r>
              <w:rPr>
                <w:rFonts w:cs="Arial"/>
              </w:rPr>
              <w:t>Analyse von fachtypischen Darstellungen</w:t>
            </w:r>
          </w:p>
          <w:p w14:paraId="6BB94E15" w14:textId="77777777" w:rsidR="00E952F6" w:rsidRDefault="00E952F6" w:rsidP="00D71A16">
            <w:pPr>
              <w:spacing w:before="120" w:line="240" w:lineRule="auto"/>
              <w:rPr>
                <w:rFonts w:cs="Arial"/>
              </w:rPr>
            </w:pPr>
            <w:r w:rsidRPr="00E63EB6">
              <w:rPr>
                <w:rFonts w:cs="Arial"/>
              </w:rPr>
              <w:t>B</w:t>
            </w:r>
            <w:r>
              <w:rPr>
                <w:rFonts w:cs="Arial"/>
              </w:rPr>
              <w:t>1 Fakten- und Situationsanalyse</w:t>
            </w:r>
          </w:p>
          <w:p w14:paraId="3EF57623"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relevante Sachverhalte identif</w:t>
            </w:r>
            <w:r>
              <w:rPr>
                <w:rFonts w:cs="Arial"/>
              </w:rPr>
              <w:t>i</w:t>
            </w:r>
            <w:r>
              <w:rPr>
                <w:rFonts w:cs="Arial"/>
              </w:rPr>
              <w:t>zieren</w:t>
            </w:r>
          </w:p>
          <w:p w14:paraId="69C1F5F4" w14:textId="77777777" w:rsidR="00E952F6" w:rsidRPr="0086521F" w:rsidRDefault="00E952F6" w:rsidP="00E952F6">
            <w:pPr>
              <w:pStyle w:val="Listenabsatz"/>
              <w:numPr>
                <w:ilvl w:val="0"/>
                <w:numId w:val="18"/>
              </w:numPr>
              <w:spacing w:after="0" w:line="240" w:lineRule="auto"/>
              <w:ind w:left="397" w:hanging="284"/>
              <w:jc w:val="left"/>
              <w:rPr>
                <w:rFonts w:cs="Arial"/>
              </w:rPr>
            </w:pPr>
            <w:r w:rsidRPr="00563CB6">
              <w:rPr>
                <w:rFonts w:eastAsia="Times New Roman" w:cs="Arial"/>
                <w:iCs/>
                <w:lang w:eastAsia="de-DE"/>
              </w:rPr>
              <w:t>Informationsbeschaffung</w:t>
            </w:r>
          </w:p>
          <w:p w14:paraId="5105784B" w14:textId="77777777" w:rsidR="00E952F6" w:rsidRDefault="00E952F6" w:rsidP="00D71A16">
            <w:pPr>
              <w:spacing w:before="120" w:line="240" w:lineRule="auto"/>
              <w:rPr>
                <w:rFonts w:cs="Arial"/>
              </w:rPr>
            </w:pPr>
            <w:r>
              <w:rPr>
                <w:rFonts w:cs="Arial"/>
              </w:rPr>
              <w:t>B2 Bewertungskriterien und Hand-</w:t>
            </w:r>
            <w:r>
              <w:rPr>
                <w:rFonts w:cs="Arial"/>
              </w:rPr>
              <w:br/>
              <w:t xml:space="preserve">     lungsoptionen</w:t>
            </w:r>
          </w:p>
          <w:p w14:paraId="59E4A93D" w14:textId="77777777" w:rsidR="00E952F6" w:rsidRPr="00B01B68" w:rsidRDefault="00E952F6" w:rsidP="00D71A16">
            <w:pPr>
              <w:spacing w:before="120" w:line="240" w:lineRule="auto"/>
              <w:rPr>
                <w:rFonts w:cs="Arial"/>
              </w:rPr>
            </w:pPr>
            <w:r>
              <w:rPr>
                <w:rFonts w:cs="Arial"/>
              </w:rPr>
              <w:t xml:space="preserve">B3 </w:t>
            </w:r>
            <w:r w:rsidRPr="00B01B68">
              <w:rPr>
                <w:rFonts w:cs="Arial"/>
              </w:rPr>
              <w:t>Abwägung und Entscheidung</w:t>
            </w:r>
          </w:p>
          <w:p w14:paraId="343D7AC1" w14:textId="77777777" w:rsidR="00E952F6" w:rsidRPr="00BF6E4B"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lastRenderedPageBreak/>
              <w:t>n</w:t>
            </w:r>
            <w:r w:rsidRPr="00563CB6">
              <w:rPr>
                <w:rFonts w:eastAsia="Times New Roman" w:cs="Arial"/>
                <w:iCs/>
                <w:lang w:eastAsia="de-DE"/>
              </w:rPr>
              <w:t>ach</w:t>
            </w:r>
            <w:r w:rsidRPr="00B01B68">
              <w:rPr>
                <w:rFonts w:cs="Arial"/>
              </w:rPr>
              <w:t xml:space="preserve"> Abschätzung der Folgen Handlungsoption auswählen</w:t>
            </w:r>
          </w:p>
          <w:p w14:paraId="359AFFAD" w14:textId="77777777" w:rsidR="00E952F6" w:rsidRPr="00934450" w:rsidRDefault="00E952F6" w:rsidP="00D71A16">
            <w:pPr>
              <w:spacing w:before="120" w:line="240" w:lineRule="auto"/>
              <w:rPr>
                <w:rFonts w:cs="Arial"/>
              </w:rPr>
            </w:pPr>
          </w:p>
        </w:tc>
        <w:tc>
          <w:tcPr>
            <w:tcW w:w="1196" w:type="pct"/>
            <w:tcBorders>
              <w:top w:val="single" w:sz="12" w:space="0" w:color="auto"/>
              <w:left w:val="single" w:sz="4" w:space="0" w:color="auto"/>
              <w:bottom w:val="single" w:sz="12" w:space="0" w:color="auto"/>
              <w:right w:val="single" w:sz="4" w:space="0" w:color="00000A"/>
            </w:tcBorders>
          </w:tcPr>
          <w:p w14:paraId="164F6738" w14:textId="77777777" w:rsidR="00E952F6" w:rsidRPr="00B01B68" w:rsidRDefault="00E952F6" w:rsidP="00D71A16">
            <w:pPr>
              <w:spacing w:before="120" w:line="240" w:lineRule="auto"/>
              <w:rPr>
                <w:rFonts w:eastAsia="Times New Roman" w:cs="Arial"/>
                <w:i/>
                <w:lang w:eastAsia="de-DE"/>
              </w:rPr>
            </w:pPr>
            <w:r w:rsidRPr="00B01B68">
              <w:rPr>
                <w:rFonts w:eastAsia="Times New Roman" w:cs="Arial"/>
                <w:i/>
                <w:lang w:eastAsia="de-DE"/>
              </w:rPr>
              <w:lastRenderedPageBreak/>
              <w:t>…zur Schwerpunktsetzung</w:t>
            </w:r>
          </w:p>
          <w:p w14:paraId="7F377AE0" w14:textId="77777777" w:rsidR="00E952F6" w:rsidRPr="00B01B68" w:rsidRDefault="00E952F6" w:rsidP="00D71A16">
            <w:pPr>
              <w:spacing w:before="120" w:line="240" w:lineRule="auto"/>
              <w:rPr>
                <w:rFonts w:eastAsia="Times New Roman" w:cs="Arial"/>
                <w:lang w:eastAsia="de-DE"/>
              </w:rPr>
            </w:pPr>
            <w:r w:rsidRPr="00E63EB6">
              <w:rPr>
                <w:rFonts w:eastAsia="Times New Roman" w:cs="Arial"/>
                <w:lang w:eastAsia="de-DE"/>
              </w:rPr>
              <w:t xml:space="preserve">Meiose: </w:t>
            </w:r>
            <w:r w:rsidRPr="00E63EB6">
              <w:rPr>
                <w:rFonts w:eastAsia="Times New Roman" w:cs="Arial"/>
                <w:lang w:eastAsia="de-DE"/>
              </w:rPr>
              <w:br/>
            </w:r>
            <w:r>
              <w:rPr>
                <w:rFonts w:eastAsia="Times New Roman" w:cs="Arial"/>
                <w:lang w:eastAsia="de-DE"/>
              </w:rPr>
              <w:t>Fokussierung auf Funktion, grun</w:t>
            </w:r>
            <w:r>
              <w:rPr>
                <w:rFonts w:eastAsia="Times New Roman" w:cs="Arial"/>
                <w:lang w:eastAsia="de-DE"/>
              </w:rPr>
              <w:t>d</w:t>
            </w:r>
            <w:r>
              <w:rPr>
                <w:rFonts w:eastAsia="Times New Roman" w:cs="Arial"/>
                <w:lang w:eastAsia="de-DE"/>
              </w:rPr>
              <w:t>sätzlichen</w:t>
            </w:r>
            <w:r w:rsidRPr="00E63EB6">
              <w:rPr>
                <w:rFonts w:eastAsia="Times New Roman" w:cs="Arial"/>
                <w:lang w:eastAsia="de-DE"/>
              </w:rPr>
              <w:t xml:space="preserve"> Ablauf und </w:t>
            </w:r>
            <w:r>
              <w:rPr>
                <w:rFonts w:eastAsia="Times New Roman" w:cs="Arial"/>
                <w:lang w:eastAsia="de-DE"/>
              </w:rPr>
              <w:br/>
            </w:r>
            <w:r w:rsidRPr="00E63EB6">
              <w:rPr>
                <w:rFonts w:eastAsia="Times New Roman" w:cs="Arial"/>
                <w:lang w:eastAsia="de-DE"/>
              </w:rPr>
              <w:t>Ergebnisse</w:t>
            </w:r>
            <w:r>
              <w:rPr>
                <w:rFonts w:eastAsia="Times New Roman" w:cs="Arial"/>
                <w:lang w:eastAsia="de-DE"/>
              </w:rPr>
              <w:br/>
            </w:r>
          </w:p>
          <w:p w14:paraId="0E71D1AC" w14:textId="77777777" w:rsidR="00E952F6" w:rsidRPr="00B01B68" w:rsidRDefault="00E952F6" w:rsidP="00D71A16">
            <w:pPr>
              <w:spacing w:before="120" w:line="240" w:lineRule="auto"/>
              <w:rPr>
                <w:rFonts w:eastAsia="Times New Roman" w:cs="Arial"/>
                <w:lang w:eastAsia="de-DE"/>
              </w:rPr>
            </w:pPr>
            <w:r w:rsidRPr="00E63EB6">
              <w:rPr>
                <w:rFonts w:eastAsia="Times New Roman" w:cs="Arial"/>
                <w:lang w:eastAsia="de-DE"/>
              </w:rPr>
              <w:t xml:space="preserve">Erbgutveränderung: </w:t>
            </w:r>
            <w:r>
              <w:rPr>
                <w:rFonts w:eastAsia="Times New Roman" w:cs="Arial"/>
                <w:lang w:eastAsia="de-DE"/>
              </w:rPr>
              <w:br/>
              <w:t xml:space="preserve">Fokussierung auf </w:t>
            </w:r>
            <w:r w:rsidRPr="00E63EB6">
              <w:rPr>
                <w:rFonts w:eastAsia="Times New Roman" w:cs="Arial"/>
                <w:lang w:eastAsia="de-DE"/>
              </w:rPr>
              <w:t>zytologisch sichtbare Veränderungen (numer</w:t>
            </w:r>
            <w:r w:rsidRPr="00E63EB6">
              <w:rPr>
                <w:rFonts w:eastAsia="Times New Roman" w:cs="Arial"/>
                <w:lang w:eastAsia="de-DE"/>
              </w:rPr>
              <w:t>i</w:t>
            </w:r>
            <w:r w:rsidRPr="00E63EB6">
              <w:rPr>
                <w:rFonts w:eastAsia="Times New Roman" w:cs="Arial"/>
                <w:lang w:eastAsia="de-DE"/>
              </w:rPr>
              <w:t>sche Chromosomenaberr</w:t>
            </w:r>
            <w:r w:rsidRPr="00E63EB6">
              <w:rPr>
                <w:rFonts w:eastAsia="Times New Roman" w:cs="Arial"/>
                <w:lang w:eastAsia="de-DE"/>
              </w:rPr>
              <w:t>a</w:t>
            </w:r>
            <w:r w:rsidRPr="00E63EB6">
              <w:rPr>
                <w:rFonts w:eastAsia="Times New Roman" w:cs="Arial"/>
                <w:lang w:eastAsia="de-DE"/>
              </w:rPr>
              <w:t>tionen durch Meiosefehler) am Beispiel Trisomie 21</w:t>
            </w:r>
          </w:p>
          <w:p w14:paraId="3F857559" w14:textId="77777777" w:rsidR="00E952F6" w:rsidRPr="00875581" w:rsidRDefault="00E952F6" w:rsidP="00D71A16">
            <w:pPr>
              <w:spacing w:before="120" w:line="240" w:lineRule="auto"/>
              <w:rPr>
                <w:rFonts w:eastAsia="Times New Roman" w:cs="Arial"/>
                <w:i/>
                <w:lang w:eastAsia="de-DE"/>
              </w:rPr>
            </w:pPr>
            <w:r>
              <w:rPr>
                <w:rFonts w:eastAsia="Times New Roman" w:cs="Arial"/>
                <w:lang w:eastAsia="de-DE"/>
              </w:rPr>
              <w:t>…</w:t>
            </w:r>
            <w:r w:rsidRPr="00B01B68">
              <w:rPr>
                <w:rFonts w:eastAsia="Times New Roman" w:cs="Arial"/>
                <w:i/>
                <w:lang w:eastAsia="de-DE"/>
              </w:rPr>
              <w:t>zur Vernetzung</w:t>
            </w:r>
          </w:p>
          <w:p w14:paraId="7DF3A434" w14:textId="77777777" w:rsidR="00E952F6" w:rsidRPr="00E63EB6" w:rsidRDefault="00E952F6" w:rsidP="00D71A16">
            <w:pPr>
              <w:spacing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8.4</w:t>
            </w:r>
            <w:r w:rsidRPr="00B01B68">
              <w:rPr>
                <w:rFonts w:eastAsia="Times New Roman" w:cs="Arial"/>
                <w:lang w:eastAsia="de-DE"/>
              </w:rPr>
              <w:t xml:space="preserve"> </w:t>
            </w:r>
            <w:r>
              <w:rPr>
                <w:rFonts w:eastAsia="Times New Roman" w:cs="Arial"/>
                <w:lang w:eastAsia="de-DE"/>
              </w:rPr>
              <w:t>Evolution</w:t>
            </w:r>
            <w:r>
              <w:rPr>
                <w:rFonts w:eastAsia="Times New Roman" w:cs="Arial"/>
                <w:lang w:eastAsia="de-DE"/>
              </w:rPr>
              <w:br/>
            </w:r>
            <w:r>
              <w:rPr>
                <w:rFonts w:eastAsia="Times New Roman" w:cs="Arial"/>
                <w:lang w:eastAsia="de-DE"/>
              </w:rPr>
              <w:lastRenderedPageBreak/>
              <w:sym w:font="Symbol" w:char="F0AC"/>
            </w:r>
            <w:r>
              <w:rPr>
                <w:rFonts w:eastAsia="Times New Roman" w:cs="Arial"/>
                <w:lang w:eastAsia="de-DE"/>
              </w:rPr>
              <w:t xml:space="preserve"> UV 10.3 Fruchtbarkeit und </w:t>
            </w:r>
            <w:r>
              <w:rPr>
                <w:rFonts w:eastAsia="Times New Roman" w:cs="Arial"/>
                <w:lang w:eastAsia="de-DE"/>
              </w:rPr>
              <w:br/>
              <w:t xml:space="preserve">    Familienplanung</w:t>
            </w:r>
          </w:p>
          <w:p w14:paraId="06EF6D09" w14:textId="77777777" w:rsidR="00E952F6" w:rsidRPr="00E63EB6" w:rsidRDefault="00E952F6" w:rsidP="00D71A16">
            <w:pPr>
              <w:spacing w:after="60" w:line="240" w:lineRule="auto"/>
              <w:ind w:left="241" w:hanging="241"/>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10.1 Immun</w:t>
            </w:r>
            <w:r w:rsidRPr="00E63EB6">
              <w:rPr>
                <w:rFonts w:eastAsia="Times New Roman" w:cs="Arial"/>
                <w:lang w:eastAsia="de-DE"/>
              </w:rPr>
              <w:t>biologie</w:t>
            </w:r>
            <w:r>
              <w:rPr>
                <w:rFonts w:eastAsia="Times New Roman" w:cs="Arial"/>
                <w:lang w:eastAsia="de-DE"/>
              </w:rPr>
              <w:t>,     Blutgruppenvererbung</w:t>
            </w:r>
          </w:p>
        </w:tc>
      </w:tr>
      <w:tr w:rsidR="00E952F6" w:rsidRPr="00240105" w14:paraId="4753FFA5" w14:textId="77777777" w:rsidTr="00D71A16">
        <w:trPr>
          <w:trHeight w:val="1750"/>
        </w:trPr>
        <w:tc>
          <w:tcPr>
            <w:tcW w:w="1220" w:type="pct"/>
            <w:tcBorders>
              <w:top w:val="single" w:sz="12" w:space="0" w:color="auto"/>
              <w:left w:val="single" w:sz="4" w:space="0" w:color="00000A"/>
              <w:bottom w:val="single" w:sz="12" w:space="0" w:color="auto"/>
              <w:right w:val="single" w:sz="4" w:space="0" w:color="00000A"/>
            </w:tcBorders>
          </w:tcPr>
          <w:p w14:paraId="0B0EBE41" w14:textId="77777777" w:rsidR="00E952F6" w:rsidRPr="00875581" w:rsidRDefault="00E952F6" w:rsidP="00D71A16">
            <w:pPr>
              <w:spacing w:beforeLines="60" w:before="144" w:afterLines="60" w:after="144" w:line="240" w:lineRule="auto"/>
              <w:rPr>
                <w:rFonts w:eastAsia="Times New Roman" w:cs="Arial"/>
                <w:b/>
                <w:lang w:eastAsia="de-DE"/>
              </w:rPr>
            </w:pPr>
            <w:r>
              <w:rPr>
                <w:rFonts w:eastAsia="Times New Roman" w:cs="Arial"/>
                <w:b/>
                <w:lang w:eastAsia="de-DE"/>
              </w:rPr>
              <w:lastRenderedPageBreak/>
              <w:t xml:space="preserve">UV 10.6: </w:t>
            </w:r>
            <w:r>
              <w:rPr>
                <w:rFonts w:eastAsia="Times New Roman" w:cs="Arial"/>
                <w:b/>
                <w:lang w:eastAsia="de-DE"/>
              </w:rPr>
              <w:br/>
            </w:r>
            <w:r w:rsidRPr="00B01B68">
              <w:rPr>
                <w:rFonts w:eastAsia="Times New Roman" w:cs="Arial"/>
                <w:b/>
                <w:lang w:eastAsia="de-DE"/>
              </w:rPr>
              <w:t xml:space="preserve">Neurobiologie- </w:t>
            </w:r>
            <w:r>
              <w:rPr>
                <w:rFonts w:eastAsia="Times New Roman" w:cs="Arial"/>
                <w:b/>
                <w:lang w:eastAsia="de-DE"/>
              </w:rPr>
              <w:br/>
            </w:r>
            <w:r w:rsidRPr="00B01B68">
              <w:rPr>
                <w:rFonts w:eastAsia="Times New Roman" w:cs="Arial"/>
                <w:b/>
                <w:lang w:eastAsia="de-DE"/>
              </w:rPr>
              <w:t>Signale senden, empfangen und verarbei</w:t>
            </w:r>
            <w:r>
              <w:rPr>
                <w:rFonts w:eastAsia="Times New Roman" w:cs="Arial"/>
                <w:b/>
                <w:lang w:eastAsia="de-DE"/>
              </w:rPr>
              <w:t>ten</w:t>
            </w:r>
          </w:p>
          <w:p w14:paraId="4FA586AC" w14:textId="77777777" w:rsidR="00E952F6" w:rsidRDefault="00E952F6" w:rsidP="00D71A16">
            <w:pPr>
              <w:spacing w:beforeLines="60" w:before="144" w:afterLines="60" w:after="144" w:line="240" w:lineRule="auto"/>
              <w:rPr>
                <w:rFonts w:eastAsia="Times New Roman" w:cs="Arial"/>
                <w:i/>
                <w:lang w:eastAsia="de-DE"/>
              </w:rPr>
            </w:pPr>
            <w:r w:rsidRPr="00B01B68">
              <w:rPr>
                <w:rFonts w:eastAsia="Times New Roman" w:cs="Arial"/>
                <w:i/>
                <w:lang w:eastAsia="de-DE"/>
              </w:rPr>
              <w:t xml:space="preserve">Wie steuert das Nervensystem das Zusammenwirken von </w:t>
            </w:r>
            <w:r>
              <w:rPr>
                <w:rFonts w:eastAsia="Times New Roman" w:cs="Arial"/>
                <w:i/>
                <w:lang w:eastAsia="de-DE"/>
              </w:rPr>
              <w:br/>
            </w:r>
            <w:r w:rsidRPr="00B01B68">
              <w:rPr>
                <w:rFonts w:eastAsia="Times New Roman" w:cs="Arial"/>
                <w:i/>
                <w:lang w:eastAsia="de-DE"/>
              </w:rPr>
              <w:t>Sinnesorgan und Effektor?</w:t>
            </w:r>
            <w:r>
              <w:rPr>
                <w:rFonts w:eastAsia="Times New Roman" w:cs="Arial"/>
                <w:i/>
                <w:lang w:eastAsia="de-DE"/>
              </w:rPr>
              <w:br/>
            </w:r>
          </w:p>
          <w:p w14:paraId="1C2C6421" w14:textId="77777777" w:rsidR="00E952F6" w:rsidRDefault="00E952F6" w:rsidP="00D71A16">
            <w:pPr>
              <w:spacing w:beforeLines="60" w:before="144" w:afterLines="60" w:after="144" w:line="240" w:lineRule="auto"/>
              <w:rPr>
                <w:rFonts w:eastAsia="Times New Roman" w:cs="Arial"/>
                <w:i/>
                <w:lang w:eastAsia="de-DE"/>
              </w:rPr>
            </w:pPr>
            <w:r w:rsidRPr="00B01B68">
              <w:rPr>
                <w:rFonts w:eastAsia="Times New Roman" w:cs="Arial"/>
                <w:i/>
                <w:lang w:eastAsia="de-DE"/>
              </w:rPr>
              <w:t xml:space="preserve">Welche Auswirkungen des </w:t>
            </w:r>
            <w:r>
              <w:rPr>
                <w:rFonts w:eastAsia="Times New Roman" w:cs="Arial"/>
                <w:i/>
                <w:lang w:eastAsia="de-DE"/>
              </w:rPr>
              <w:br/>
            </w:r>
            <w:r w:rsidRPr="00B01B68">
              <w:rPr>
                <w:rFonts w:eastAsia="Times New Roman" w:cs="Arial"/>
                <w:i/>
                <w:lang w:eastAsia="de-DE"/>
              </w:rPr>
              <w:t>Drogenkonsums lassen sich auf neuronale Vorgänge zurück</w:t>
            </w:r>
            <w:r>
              <w:rPr>
                <w:rFonts w:eastAsia="Times New Roman" w:cs="Arial"/>
                <w:i/>
                <w:lang w:eastAsia="de-DE"/>
              </w:rPr>
              <w:t>-</w:t>
            </w:r>
            <w:r>
              <w:rPr>
                <w:rFonts w:eastAsia="Times New Roman" w:cs="Arial"/>
                <w:i/>
                <w:lang w:eastAsia="de-DE"/>
              </w:rPr>
              <w:br/>
            </w:r>
            <w:r w:rsidRPr="00B01B68">
              <w:rPr>
                <w:rFonts w:eastAsia="Times New Roman" w:cs="Arial"/>
                <w:i/>
                <w:lang w:eastAsia="de-DE"/>
              </w:rPr>
              <w:t>führen?</w:t>
            </w:r>
            <w:r>
              <w:rPr>
                <w:rFonts w:eastAsia="Times New Roman" w:cs="Arial"/>
                <w:i/>
                <w:lang w:eastAsia="de-DE"/>
              </w:rPr>
              <w:br/>
            </w:r>
          </w:p>
          <w:p w14:paraId="6E0A1230" w14:textId="77777777" w:rsidR="00E952F6" w:rsidRDefault="00E952F6" w:rsidP="00D71A16">
            <w:pPr>
              <w:spacing w:beforeLines="60" w:before="144" w:afterLines="60" w:after="144" w:line="240" w:lineRule="auto"/>
              <w:rPr>
                <w:rFonts w:eastAsia="Times New Roman" w:cs="Arial"/>
                <w:lang w:eastAsia="de-DE"/>
              </w:rPr>
            </w:pPr>
            <w:r w:rsidRPr="00B01B68">
              <w:rPr>
                <w:rFonts w:eastAsia="Times New Roman" w:cs="Arial"/>
                <w:i/>
                <w:lang w:eastAsia="de-DE"/>
              </w:rPr>
              <w:t>Wie entstehen körperliche Stres</w:t>
            </w:r>
            <w:r w:rsidRPr="00B01B68">
              <w:rPr>
                <w:rFonts w:eastAsia="Times New Roman" w:cs="Arial"/>
                <w:i/>
                <w:lang w:eastAsia="de-DE"/>
              </w:rPr>
              <w:t>s</w:t>
            </w:r>
            <w:r w:rsidRPr="00B01B68">
              <w:rPr>
                <w:rFonts w:eastAsia="Times New Roman" w:cs="Arial"/>
                <w:i/>
                <w:lang w:eastAsia="de-DE"/>
              </w:rPr>
              <w:t>symptome</w:t>
            </w:r>
            <w:r>
              <w:rPr>
                <w:rFonts w:eastAsia="Times New Roman" w:cs="Arial"/>
                <w:lang w:eastAsia="de-DE"/>
              </w:rPr>
              <w:t>?</w:t>
            </w:r>
          </w:p>
          <w:p w14:paraId="1368B13A" w14:textId="77777777" w:rsidR="00E952F6" w:rsidRDefault="00E952F6" w:rsidP="00D71A16">
            <w:pPr>
              <w:spacing w:beforeLines="60" w:before="144" w:afterLines="60" w:after="144" w:line="240" w:lineRule="auto"/>
              <w:rPr>
                <w:rFonts w:eastAsia="Times New Roman" w:cs="Arial"/>
                <w:lang w:eastAsia="de-DE"/>
              </w:rPr>
            </w:pPr>
          </w:p>
          <w:p w14:paraId="3263C63A" w14:textId="77777777" w:rsidR="00E952F6" w:rsidRDefault="00E952F6" w:rsidP="00D71A16">
            <w:pPr>
              <w:spacing w:beforeLines="60" w:before="144" w:afterLines="60" w:after="144" w:line="240" w:lineRule="auto"/>
              <w:jc w:val="right"/>
              <w:rPr>
                <w:rFonts w:eastAsia="Times New Roman" w:cs="Arial"/>
                <w:b/>
                <w:lang w:eastAsia="de-DE"/>
              </w:rPr>
            </w:pPr>
            <w:r w:rsidRPr="00B01B68">
              <w:rPr>
                <w:rFonts w:eastAsia="Times New Roman" w:cs="Arial"/>
                <w:lang w:eastAsia="de-DE"/>
              </w:rPr>
              <w:t>c</w:t>
            </w:r>
            <w:r>
              <w:rPr>
                <w:rFonts w:eastAsia="Times New Roman" w:cs="Arial"/>
                <w:lang w:eastAsia="de-DE"/>
              </w:rPr>
              <w:t>a. 8 Us</w:t>
            </w:r>
            <w:r w:rsidRPr="00B01B68">
              <w:rPr>
                <w:rFonts w:eastAsia="Times New Roman" w:cs="Arial"/>
                <w:lang w:eastAsia="de-DE"/>
              </w:rPr>
              <w:t>td</w:t>
            </w:r>
            <w:r>
              <w:rPr>
                <w:rFonts w:eastAsia="Times New Roman" w:cs="Arial"/>
                <w:lang w:eastAsia="de-DE"/>
              </w:rPr>
              <w:t>.</w:t>
            </w:r>
          </w:p>
        </w:tc>
        <w:tc>
          <w:tcPr>
            <w:tcW w:w="1260" w:type="pct"/>
            <w:tcBorders>
              <w:top w:val="single" w:sz="12" w:space="0" w:color="auto"/>
              <w:left w:val="single" w:sz="4" w:space="0" w:color="00000A"/>
              <w:bottom w:val="single" w:sz="12" w:space="0" w:color="auto"/>
              <w:right w:val="single" w:sz="4" w:space="0" w:color="auto"/>
            </w:tcBorders>
          </w:tcPr>
          <w:p w14:paraId="38B875D7" w14:textId="77777777" w:rsidR="00E952F6" w:rsidRPr="00673D2F" w:rsidRDefault="00E952F6" w:rsidP="00D71A16">
            <w:pPr>
              <w:pStyle w:val="Listenabsatz"/>
              <w:numPr>
                <w:ilvl w:val="0"/>
                <w:numId w:val="0"/>
              </w:numPr>
              <w:spacing w:before="120" w:after="100" w:afterAutospacing="1" w:line="240" w:lineRule="auto"/>
              <w:jc w:val="left"/>
              <w:rPr>
                <w:rFonts w:eastAsia="Times New Roman" w:cs="Arial"/>
                <w:b/>
                <w:lang w:eastAsia="de-DE"/>
              </w:rPr>
            </w:pPr>
            <w:r>
              <w:rPr>
                <w:rFonts w:eastAsia="Times New Roman" w:cs="Arial"/>
                <w:b/>
                <w:lang w:eastAsia="de-DE"/>
              </w:rPr>
              <w:t xml:space="preserve">IF7: </w:t>
            </w:r>
            <w:r>
              <w:rPr>
                <w:rFonts w:eastAsia="Times New Roman" w:cs="Arial"/>
                <w:b/>
                <w:lang w:eastAsia="de-DE"/>
              </w:rPr>
              <w:br/>
              <w:t xml:space="preserve">Mensch und Gesundheit </w:t>
            </w:r>
          </w:p>
          <w:p w14:paraId="178D799F" w14:textId="77777777" w:rsidR="00E952F6" w:rsidRDefault="00E952F6" w:rsidP="00D71A16">
            <w:pPr>
              <w:spacing w:before="120" w:line="240" w:lineRule="auto"/>
              <w:rPr>
                <w:rFonts w:eastAsia="Times New Roman" w:cs="Arial"/>
                <w:lang w:eastAsia="de-DE"/>
              </w:rPr>
            </w:pPr>
          </w:p>
          <w:p w14:paraId="297F8B4D" w14:textId="77777777" w:rsidR="00E952F6" w:rsidRDefault="00E952F6" w:rsidP="00D71A16">
            <w:pPr>
              <w:spacing w:before="120" w:line="240" w:lineRule="auto"/>
              <w:rPr>
                <w:rFonts w:eastAsia="Times New Roman" w:cs="Arial"/>
                <w:lang w:eastAsia="de-DE"/>
              </w:rPr>
            </w:pPr>
            <w:r>
              <w:rPr>
                <w:rFonts w:eastAsia="Times New Roman" w:cs="Arial"/>
                <w:lang w:eastAsia="de-DE"/>
              </w:rPr>
              <w:t>Neurobiologie</w:t>
            </w:r>
          </w:p>
          <w:p w14:paraId="1D0FC7D7" w14:textId="77777777" w:rsidR="00E952F6" w:rsidRPr="006963E5"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6963E5">
              <w:rPr>
                <w:rFonts w:eastAsia="Times New Roman" w:cs="Arial"/>
                <w:lang w:eastAsia="de-DE"/>
              </w:rPr>
              <w:t>Reiz-Reaktions-Schema</w:t>
            </w:r>
          </w:p>
          <w:p w14:paraId="017245CC"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einfache Modellvorst</w:t>
            </w:r>
            <w:r>
              <w:rPr>
                <w:rFonts w:eastAsia="Times New Roman" w:cs="Arial"/>
                <w:lang w:eastAsia="de-DE"/>
              </w:rPr>
              <w:t>ellungen zu Neuron und Synapse</w:t>
            </w:r>
          </w:p>
          <w:p w14:paraId="17EC498D" w14:textId="77777777" w:rsidR="00E952F6" w:rsidRPr="00B01B68"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lang w:eastAsia="de-DE"/>
              </w:rPr>
            </w:pPr>
            <w:r w:rsidRPr="00B01B68">
              <w:rPr>
                <w:rFonts w:eastAsia="Times New Roman" w:cs="Arial"/>
                <w:lang w:eastAsia="de-DE"/>
              </w:rPr>
              <w:t>Auswirkungen von Droge</w:t>
            </w:r>
            <w:r w:rsidRPr="00B01B68">
              <w:rPr>
                <w:rFonts w:eastAsia="Times New Roman" w:cs="Arial"/>
                <w:lang w:eastAsia="de-DE"/>
              </w:rPr>
              <w:t>n</w:t>
            </w:r>
            <w:r w:rsidRPr="00B01B68">
              <w:rPr>
                <w:rFonts w:eastAsia="Times New Roman" w:cs="Arial"/>
                <w:lang w:eastAsia="de-DE"/>
              </w:rPr>
              <w:t>konsum</w:t>
            </w:r>
          </w:p>
          <w:p w14:paraId="5ECE60AB" w14:textId="77777777" w:rsidR="00E952F6" w:rsidRDefault="00E952F6" w:rsidP="00E952F6">
            <w:pPr>
              <w:pStyle w:val="Listenabsatz"/>
              <w:numPr>
                <w:ilvl w:val="0"/>
                <w:numId w:val="19"/>
              </w:numPr>
              <w:autoSpaceDE w:val="0"/>
              <w:autoSpaceDN w:val="0"/>
              <w:adjustRightInd w:val="0"/>
              <w:spacing w:before="120" w:after="120" w:line="240" w:lineRule="auto"/>
              <w:jc w:val="left"/>
              <w:rPr>
                <w:rFonts w:eastAsia="Times New Roman" w:cs="Arial"/>
                <w:b/>
                <w:lang w:eastAsia="de-DE"/>
              </w:rPr>
            </w:pPr>
            <w:r w:rsidRPr="00B01B68">
              <w:rPr>
                <w:rFonts w:eastAsia="Times New Roman" w:cs="Arial"/>
                <w:lang w:eastAsia="de-DE"/>
              </w:rPr>
              <w:t xml:space="preserve">Reaktionen des Körpers auf Stress  </w:t>
            </w:r>
          </w:p>
        </w:tc>
        <w:tc>
          <w:tcPr>
            <w:tcW w:w="1324" w:type="pct"/>
            <w:tcBorders>
              <w:top w:val="single" w:sz="12" w:space="0" w:color="auto"/>
              <w:left w:val="single" w:sz="4" w:space="0" w:color="auto"/>
              <w:bottom w:val="single" w:sz="12" w:space="0" w:color="auto"/>
              <w:right w:val="single" w:sz="4" w:space="0" w:color="auto"/>
            </w:tcBorders>
          </w:tcPr>
          <w:p w14:paraId="2E5F592D" w14:textId="77777777" w:rsidR="00E952F6" w:rsidRDefault="00E952F6" w:rsidP="00D71A16">
            <w:pPr>
              <w:spacing w:before="120" w:line="240" w:lineRule="auto"/>
              <w:rPr>
                <w:rFonts w:cs="Arial"/>
              </w:rPr>
            </w:pPr>
            <w:r w:rsidRPr="00E63EB6">
              <w:rPr>
                <w:rFonts w:cs="Arial"/>
              </w:rPr>
              <w:t>UF</w:t>
            </w:r>
            <w:r>
              <w:rPr>
                <w:rFonts w:cs="Arial"/>
              </w:rPr>
              <w:t>3 Ordnung und Systematisie-</w:t>
            </w:r>
            <w:r>
              <w:rPr>
                <w:rFonts w:cs="Arial"/>
              </w:rPr>
              <w:br/>
              <w:t xml:space="preserve">        rung</w:t>
            </w:r>
          </w:p>
          <w:p w14:paraId="1AECD570" w14:textId="77777777" w:rsidR="00E952F6" w:rsidRPr="00D95808"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t>z</w:t>
            </w:r>
            <w:r w:rsidRPr="00563CB6">
              <w:rPr>
                <w:rFonts w:eastAsia="Times New Roman" w:cs="Arial"/>
                <w:iCs/>
                <w:lang w:eastAsia="de-DE"/>
              </w:rPr>
              <w:t>entrale</w:t>
            </w:r>
            <w:r>
              <w:rPr>
                <w:rFonts w:cs="Arial"/>
              </w:rPr>
              <w:t xml:space="preserve"> biologische Konzepte</w:t>
            </w:r>
          </w:p>
          <w:p w14:paraId="0AC4E51C" w14:textId="77777777" w:rsidR="00E952F6" w:rsidRPr="00E63EB6" w:rsidRDefault="00E952F6" w:rsidP="00D71A16">
            <w:pPr>
              <w:spacing w:before="120" w:line="240" w:lineRule="auto"/>
              <w:rPr>
                <w:rFonts w:cs="Arial"/>
              </w:rPr>
            </w:pPr>
            <w:r w:rsidRPr="00E63EB6">
              <w:rPr>
                <w:rFonts w:cs="Arial"/>
              </w:rPr>
              <w:t>E</w:t>
            </w:r>
            <w:r>
              <w:rPr>
                <w:rFonts w:cs="Arial"/>
              </w:rPr>
              <w:t>6</w:t>
            </w:r>
            <w:r w:rsidRPr="00E63EB6">
              <w:rPr>
                <w:rFonts w:cs="Arial"/>
              </w:rPr>
              <w:t xml:space="preserve"> </w:t>
            </w:r>
            <w:r>
              <w:rPr>
                <w:rFonts w:cs="Arial"/>
              </w:rPr>
              <w:t>Modell und Realität</w:t>
            </w:r>
          </w:p>
          <w:p w14:paraId="3E961839" w14:textId="77777777" w:rsidR="00E952F6" w:rsidRDefault="00E952F6" w:rsidP="00E952F6">
            <w:pPr>
              <w:pStyle w:val="Listenabsatz"/>
              <w:numPr>
                <w:ilvl w:val="0"/>
                <w:numId w:val="18"/>
              </w:numPr>
              <w:spacing w:after="0" w:line="240" w:lineRule="auto"/>
              <w:ind w:left="397" w:hanging="284"/>
              <w:jc w:val="left"/>
              <w:rPr>
                <w:rFonts w:cs="Arial"/>
              </w:rPr>
            </w:pPr>
            <w:r>
              <w:rPr>
                <w:rFonts w:cs="Arial"/>
              </w:rPr>
              <w:t>Erklärung von Zusammenhä</w:t>
            </w:r>
            <w:r>
              <w:rPr>
                <w:rFonts w:cs="Arial"/>
              </w:rPr>
              <w:t>n</w:t>
            </w:r>
            <w:r>
              <w:rPr>
                <w:rFonts w:cs="Arial"/>
              </w:rPr>
              <w:t>gen</w:t>
            </w:r>
          </w:p>
          <w:p w14:paraId="1F2C0D43" w14:textId="77777777" w:rsidR="00E952F6" w:rsidRPr="00D95808" w:rsidRDefault="00E952F6" w:rsidP="00E952F6">
            <w:pPr>
              <w:pStyle w:val="Listenabsatz"/>
              <w:numPr>
                <w:ilvl w:val="0"/>
                <w:numId w:val="18"/>
              </w:numPr>
              <w:spacing w:after="0" w:line="240" w:lineRule="auto"/>
              <w:ind w:left="397" w:hanging="284"/>
              <w:jc w:val="left"/>
              <w:rPr>
                <w:rFonts w:cs="Arial"/>
              </w:rPr>
            </w:pPr>
            <w:r>
              <w:rPr>
                <w:rFonts w:cs="Arial"/>
              </w:rPr>
              <w:t>kritische Reflexion</w:t>
            </w:r>
          </w:p>
          <w:p w14:paraId="780592E9" w14:textId="77777777" w:rsidR="00E952F6" w:rsidRPr="00E63EB6" w:rsidRDefault="00E952F6" w:rsidP="00D71A16">
            <w:pPr>
              <w:spacing w:before="120" w:line="240" w:lineRule="auto"/>
              <w:rPr>
                <w:rFonts w:cs="Arial"/>
              </w:rPr>
            </w:pPr>
            <w:r>
              <w:rPr>
                <w:rFonts w:cs="Arial"/>
              </w:rPr>
              <w:t>K3</w:t>
            </w:r>
            <w:r w:rsidRPr="00E63EB6">
              <w:rPr>
                <w:rFonts w:cs="Arial"/>
              </w:rPr>
              <w:t xml:space="preserve"> </w:t>
            </w:r>
            <w:r>
              <w:rPr>
                <w:rFonts w:cs="Arial"/>
              </w:rPr>
              <w:t xml:space="preserve">Präsentation </w:t>
            </w:r>
          </w:p>
          <w:p w14:paraId="08E1F11B" w14:textId="77777777" w:rsidR="00E952F6" w:rsidRPr="00D95808" w:rsidRDefault="00E952F6" w:rsidP="00E952F6">
            <w:pPr>
              <w:pStyle w:val="Listenabsatz"/>
              <w:numPr>
                <w:ilvl w:val="0"/>
                <w:numId w:val="18"/>
              </w:numPr>
              <w:spacing w:after="0" w:line="240" w:lineRule="auto"/>
              <w:ind w:left="397" w:hanging="284"/>
              <w:jc w:val="left"/>
              <w:rPr>
                <w:rFonts w:cs="Arial"/>
              </w:rPr>
            </w:pPr>
            <w:r>
              <w:rPr>
                <w:rFonts w:eastAsia="Times New Roman" w:cs="Arial"/>
                <w:iCs/>
                <w:lang w:eastAsia="de-DE"/>
              </w:rPr>
              <w:t>f</w:t>
            </w:r>
            <w:r w:rsidRPr="00563CB6">
              <w:rPr>
                <w:rFonts w:eastAsia="Times New Roman" w:cs="Arial"/>
                <w:iCs/>
                <w:lang w:eastAsia="de-DE"/>
              </w:rPr>
              <w:t>achtypische</w:t>
            </w:r>
            <w:r>
              <w:rPr>
                <w:rFonts w:cs="Arial"/>
              </w:rPr>
              <w:t xml:space="preserve"> Visualisierung </w:t>
            </w:r>
          </w:p>
          <w:p w14:paraId="5EEB410B" w14:textId="77777777" w:rsidR="00E952F6" w:rsidRDefault="00E952F6" w:rsidP="00D71A16">
            <w:pPr>
              <w:spacing w:before="120" w:line="240" w:lineRule="auto"/>
              <w:rPr>
                <w:rFonts w:cs="Arial"/>
              </w:rPr>
            </w:pPr>
            <w:r w:rsidRPr="00E63EB6">
              <w:rPr>
                <w:rFonts w:cs="Arial"/>
              </w:rPr>
              <w:t>B</w:t>
            </w:r>
            <w:r>
              <w:rPr>
                <w:rFonts w:cs="Arial"/>
              </w:rPr>
              <w:t>1 Fakten- und Situationsanalyse</w:t>
            </w:r>
          </w:p>
          <w:p w14:paraId="022B3198" w14:textId="77777777" w:rsidR="00E952F6" w:rsidRPr="00D95808" w:rsidRDefault="00E952F6" w:rsidP="00E952F6">
            <w:pPr>
              <w:pStyle w:val="Listenabsatz"/>
              <w:numPr>
                <w:ilvl w:val="0"/>
                <w:numId w:val="18"/>
              </w:numPr>
              <w:spacing w:after="0" w:line="240" w:lineRule="auto"/>
              <w:ind w:left="397" w:hanging="284"/>
              <w:jc w:val="left"/>
              <w:rPr>
                <w:rFonts w:cs="Arial"/>
              </w:rPr>
            </w:pPr>
            <w:r>
              <w:rPr>
                <w:rFonts w:cs="Arial"/>
              </w:rPr>
              <w:t>Sachverhalte und Zusamme</w:t>
            </w:r>
            <w:r>
              <w:rPr>
                <w:rFonts w:cs="Arial"/>
              </w:rPr>
              <w:t>n</w:t>
            </w:r>
            <w:r>
              <w:rPr>
                <w:rFonts w:cs="Arial"/>
              </w:rPr>
              <w:t>hänge identifizieren</w:t>
            </w:r>
          </w:p>
        </w:tc>
        <w:tc>
          <w:tcPr>
            <w:tcW w:w="1196" w:type="pct"/>
            <w:tcBorders>
              <w:top w:val="single" w:sz="12" w:space="0" w:color="auto"/>
              <w:left w:val="single" w:sz="4" w:space="0" w:color="auto"/>
              <w:bottom w:val="single" w:sz="12" w:space="0" w:color="auto"/>
              <w:right w:val="single" w:sz="4" w:space="0" w:color="00000A"/>
            </w:tcBorders>
          </w:tcPr>
          <w:p w14:paraId="4E1A4B97" w14:textId="77777777" w:rsidR="00E952F6" w:rsidRDefault="00E952F6" w:rsidP="00D71A16">
            <w:pPr>
              <w:spacing w:before="120" w:line="240" w:lineRule="auto"/>
              <w:rPr>
                <w:rFonts w:eastAsia="Times New Roman" w:cs="Arial"/>
                <w:lang w:eastAsia="de-DE"/>
              </w:rPr>
            </w:pPr>
            <w:r>
              <w:rPr>
                <w:rFonts w:eastAsia="Times New Roman" w:cs="Arial"/>
                <w:i/>
                <w:lang w:eastAsia="de-DE"/>
              </w:rPr>
              <w:t xml:space="preserve">… </w:t>
            </w:r>
            <w:r w:rsidRPr="00B01B68">
              <w:rPr>
                <w:rFonts w:eastAsia="Times New Roman" w:cs="Arial"/>
                <w:i/>
                <w:lang w:eastAsia="de-DE"/>
              </w:rPr>
              <w:t>zur Schwerpunktsetzung</w:t>
            </w:r>
          </w:p>
          <w:p w14:paraId="61D2C29D" w14:textId="77777777" w:rsidR="00E952F6" w:rsidRDefault="00E952F6" w:rsidP="00D71A16">
            <w:pPr>
              <w:spacing w:before="120" w:line="240" w:lineRule="auto"/>
              <w:rPr>
                <w:rFonts w:eastAsia="Times New Roman" w:cs="Arial"/>
                <w:lang w:eastAsia="de-DE"/>
              </w:rPr>
            </w:pPr>
            <w:r>
              <w:rPr>
                <w:rFonts w:eastAsia="Times New Roman" w:cs="Arial"/>
                <w:lang w:eastAsia="de-DE"/>
              </w:rPr>
              <w:t xml:space="preserve">didaktische Reduktion: </w:t>
            </w:r>
            <w:r>
              <w:rPr>
                <w:rFonts w:eastAsia="Times New Roman" w:cs="Arial"/>
                <w:lang w:eastAsia="de-DE"/>
              </w:rPr>
              <w:br/>
              <w:t>Erregung = elektrisches Signal, Analogie Neuron-Stromkabel</w:t>
            </w:r>
          </w:p>
          <w:p w14:paraId="6D80DAF2" w14:textId="77777777" w:rsidR="00E952F6" w:rsidRDefault="00E952F6" w:rsidP="00D71A16">
            <w:pPr>
              <w:spacing w:before="120" w:line="240" w:lineRule="auto"/>
              <w:rPr>
                <w:rFonts w:eastAsia="Times New Roman" w:cs="Arial"/>
                <w:lang w:eastAsia="de-DE"/>
              </w:rPr>
            </w:pPr>
            <w:r>
              <w:rPr>
                <w:rFonts w:eastAsia="Times New Roman" w:cs="Arial"/>
                <w:lang w:eastAsia="de-DE"/>
              </w:rPr>
              <w:t>Bei einer Unterrichtszeit von 8 Stunden: Kombination der inhaltl</w:t>
            </w:r>
            <w:r>
              <w:rPr>
                <w:rFonts w:eastAsia="Times New Roman" w:cs="Arial"/>
                <w:lang w:eastAsia="de-DE"/>
              </w:rPr>
              <w:t>i</w:t>
            </w:r>
            <w:r>
              <w:rPr>
                <w:rFonts w:eastAsia="Times New Roman" w:cs="Arial"/>
                <w:lang w:eastAsia="de-DE"/>
              </w:rPr>
              <w:t>chen Schwerpunkte „Stress und Drogenkonsum“ zu einem alltag</w:t>
            </w:r>
            <w:r>
              <w:rPr>
                <w:rFonts w:eastAsia="Times New Roman" w:cs="Arial"/>
                <w:lang w:eastAsia="de-DE"/>
              </w:rPr>
              <w:t>s</w:t>
            </w:r>
            <w:r>
              <w:rPr>
                <w:rFonts w:eastAsia="Times New Roman" w:cs="Arial"/>
                <w:lang w:eastAsia="de-DE"/>
              </w:rPr>
              <w:t>nahen Kontext (z.B. Schulstress und Nikotinkonsum)</w:t>
            </w:r>
          </w:p>
          <w:p w14:paraId="035C74EC" w14:textId="77777777" w:rsidR="00E952F6" w:rsidRPr="00B01B68" w:rsidRDefault="00E952F6" w:rsidP="00D71A16">
            <w:pPr>
              <w:spacing w:before="120" w:line="240" w:lineRule="auto"/>
              <w:rPr>
                <w:rFonts w:eastAsia="Times New Roman" w:cs="Arial"/>
                <w:lang w:eastAsia="de-DE"/>
              </w:rPr>
            </w:pPr>
            <w:r>
              <w:rPr>
                <w:rFonts w:eastAsia="Times New Roman" w:cs="Arial"/>
                <w:lang w:eastAsia="de-DE"/>
              </w:rPr>
              <w:t>…</w:t>
            </w:r>
            <w:r w:rsidRPr="00B01B68">
              <w:rPr>
                <w:rFonts w:eastAsia="Times New Roman" w:cs="Arial"/>
                <w:i/>
                <w:lang w:eastAsia="de-DE"/>
              </w:rPr>
              <w:t>zur Vernetzung</w:t>
            </w:r>
          </w:p>
          <w:p w14:paraId="0CFE30B8" w14:textId="77777777" w:rsidR="00E952F6" w:rsidRPr="00B01B68" w:rsidRDefault="00E952F6" w:rsidP="00D71A16">
            <w:pPr>
              <w:spacing w:before="120"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10.1 Schlüssel-Schloss-</w:t>
            </w:r>
            <w:r>
              <w:rPr>
                <w:rFonts w:eastAsia="Times New Roman" w:cs="Arial"/>
                <w:lang w:eastAsia="de-DE"/>
              </w:rPr>
              <w:br/>
              <w:t xml:space="preserve">    Modell (Synapse)</w:t>
            </w:r>
          </w:p>
          <w:p w14:paraId="0E9FB20D" w14:textId="77777777" w:rsidR="00E952F6" w:rsidRDefault="00E952F6" w:rsidP="00D71A16">
            <w:pPr>
              <w:spacing w:before="120" w:line="240" w:lineRule="auto"/>
              <w:ind w:left="243" w:hanging="243"/>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UV10.1 Immun</w:t>
            </w:r>
            <w:r w:rsidRPr="00E63EB6">
              <w:rPr>
                <w:rFonts w:eastAsia="Times New Roman" w:cs="Arial"/>
                <w:lang w:eastAsia="de-DE"/>
              </w:rPr>
              <w:t xml:space="preserve">biologie </w:t>
            </w:r>
            <w:r>
              <w:rPr>
                <w:rFonts w:eastAsia="Times New Roman" w:cs="Arial"/>
                <w:lang w:eastAsia="de-DE"/>
              </w:rPr>
              <w:t>(Stress)</w:t>
            </w:r>
          </w:p>
          <w:p w14:paraId="1F7E60D6" w14:textId="77777777" w:rsidR="00E952F6" w:rsidRPr="00E63EB6" w:rsidRDefault="00E952F6" w:rsidP="00D71A16">
            <w:pPr>
              <w:spacing w:before="120" w:line="240" w:lineRule="auto"/>
              <w:rPr>
                <w:rFonts w:eastAsia="Times New Roman" w:cs="Arial"/>
                <w:lang w:eastAsia="de-DE"/>
              </w:rPr>
            </w:pPr>
            <w:r>
              <w:rPr>
                <w:rFonts w:eastAsia="Times New Roman" w:cs="Arial"/>
                <w:lang w:eastAsia="de-DE"/>
              </w:rPr>
              <w:sym w:font="Symbol" w:char="F0AC"/>
            </w:r>
            <w:r>
              <w:rPr>
                <w:rFonts w:eastAsia="Times New Roman" w:cs="Arial"/>
                <w:lang w:eastAsia="de-DE"/>
              </w:rPr>
              <w:t xml:space="preserve"> UV 10.2 Hormone (Stress)</w:t>
            </w:r>
          </w:p>
          <w:p w14:paraId="4E55A97D" w14:textId="77777777" w:rsidR="00E952F6" w:rsidRPr="00240105" w:rsidRDefault="00E952F6" w:rsidP="00D71A16">
            <w:pPr>
              <w:spacing w:before="120" w:line="240" w:lineRule="auto"/>
              <w:rPr>
                <w:rFonts w:eastAsia="Times New Roman" w:cs="Arial"/>
                <w:lang w:eastAsia="de-DE"/>
              </w:rPr>
            </w:pPr>
          </w:p>
        </w:tc>
      </w:tr>
    </w:tbl>
    <w:p w14:paraId="7C83319B" w14:textId="77777777" w:rsidR="00E952F6" w:rsidRPr="00B5545A" w:rsidRDefault="00E952F6" w:rsidP="00E952F6">
      <w:pPr>
        <w:rPr>
          <w:b/>
          <w:sz w:val="24"/>
          <w:szCs w:val="24"/>
        </w:rPr>
        <w:sectPr w:rsidR="00E952F6" w:rsidRPr="00B5545A" w:rsidSect="00F65BD4">
          <w:footerReference w:type="default" r:id="rId8"/>
          <w:footerReference w:type="first" r:id="rId9"/>
          <w:pgSz w:w="16838" w:h="11906" w:orient="landscape" w:code="9"/>
          <w:pgMar w:top="1418" w:right="1418" w:bottom="1135" w:left="1418" w:header="709" w:footer="709" w:gutter="284"/>
          <w:cols w:space="708"/>
          <w:docGrid w:linePitch="360"/>
        </w:sectPr>
      </w:pPr>
    </w:p>
    <w:p w14:paraId="6E9C2C8C" w14:textId="77777777" w:rsidR="00D445F0" w:rsidRDefault="00D445F0" w:rsidP="00D445F0">
      <w:pPr>
        <w:rPr>
          <w:rFonts w:ascii="Arial" w:hAnsi="Arial" w:cs="Arial"/>
          <w:sz w:val="40"/>
          <w:szCs w:val="40"/>
        </w:rPr>
      </w:pPr>
    </w:p>
    <w:p w14:paraId="7865D92A" w14:textId="77777777" w:rsidR="00D445F0" w:rsidRPr="0054065F" w:rsidRDefault="00D445F0" w:rsidP="00D445F0">
      <w:pPr>
        <w:rPr>
          <w:rFonts w:ascii="Arial" w:hAnsi="Arial" w:cs="Arial"/>
          <w:b/>
          <w:sz w:val="24"/>
          <w:szCs w:val="24"/>
        </w:rPr>
      </w:pPr>
      <w:r w:rsidRPr="0054065F">
        <w:rPr>
          <w:rFonts w:ascii="Arial" w:hAnsi="Arial" w:cs="Arial"/>
          <w:b/>
          <w:sz w:val="24"/>
          <w:szCs w:val="24"/>
        </w:rPr>
        <w:t>Rahmenbedingungen</w:t>
      </w:r>
    </w:p>
    <w:p w14:paraId="76490615" w14:textId="77777777" w:rsidR="00D445F0" w:rsidRPr="0054065F" w:rsidRDefault="00D445F0" w:rsidP="00D445F0">
      <w:pPr>
        <w:rPr>
          <w:rFonts w:ascii="Arial" w:hAnsi="Arial" w:cs="Arial"/>
          <w:sz w:val="24"/>
          <w:szCs w:val="24"/>
        </w:rPr>
      </w:pPr>
    </w:p>
    <w:p w14:paraId="6A7B4E22" w14:textId="77777777" w:rsidR="00D445F0" w:rsidRDefault="00D445F0" w:rsidP="00D445F0">
      <w:pPr>
        <w:spacing w:line="360" w:lineRule="auto"/>
        <w:rPr>
          <w:rFonts w:ascii="Arial" w:eastAsia="Times New Roman" w:hAnsi="Arial" w:cs="Arial"/>
          <w:color w:val="000000"/>
        </w:rPr>
      </w:pPr>
      <w:r w:rsidRPr="008B7F89">
        <w:rPr>
          <w:rFonts w:ascii="Arial" w:eastAsia="Times New Roman" w:hAnsi="Arial" w:cs="Arial"/>
          <w:color w:val="000000"/>
        </w:rPr>
        <w:t>Das</w:t>
      </w:r>
      <w:r w:rsidRPr="008B7F89">
        <w:rPr>
          <w:rFonts w:ascii="Arial" w:eastAsia="Times New Roman" w:hAnsi="Arial" w:cs="Arial"/>
          <w:spacing w:val="10"/>
        </w:rPr>
        <w:t xml:space="preserve"> </w:t>
      </w:r>
      <w:r w:rsidRPr="008B7F89">
        <w:rPr>
          <w:rFonts w:ascii="Arial" w:eastAsia="Times New Roman" w:hAnsi="Arial" w:cs="Arial"/>
          <w:color w:val="000000"/>
        </w:rPr>
        <w:t>Märkische</w:t>
      </w:r>
      <w:r w:rsidRPr="008B7F89">
        <w:rPr>
          <w:rFonts w:ascii="Arial" w:eastAsia="Times New Roman" w:hAnsi="Arial" w:cs="Arial"/>
          <w:spacing w:val="11"/>
        </w:rPr>
        <w:t xml:space="preserve"> </w:t>
      </w:r>
      <w:r w:rsidRPr="008B7F89">
        <w:rPr>
          <w:rFonts w:ascii="Arial" w:eastAsia="Times New Roman" w:hAnsi="Arial" w:cs="Arial"/>
          <w:color w:val="000000"/>
        </w:rPr>
        <w:t>Gymnasium</w:t>
      </w:r>
      <w:r w:rsidRPr="008B7F89">
        <w:rPr>
          <w:rFonts w:ascii="Arial" w:eastAsia="Times New Roman" w:hAnsi="Arial" w:cs="Arial"/>
          <w:spacing w:val="11"/>
        </w:rPr>
        <w:t xml:space="preserve"> </w:t>
      </w:r>
      <w:r w:rsidRPr="008B7F89">
        <w:rPr>
          <w:rFonts w:ascii="Arial" w:eastAsia="Times New Roman" w:hAnsi="Arial" w:cs="Arial"/>
          <w:color w:val="000000"/>
        </w:rPr>
        <w:t>Iserlohn</w:t>
      </w:r>
      <w:r w:rsidRPr="008B7F89">
        <w:rPr>
          <w:rFonts w:ascii="Arial" w:eastAsia="Times New Roman" w:hAnsi="Arial" w:cs="Arial"/>
          <w:spacing w:val="11"/>
        </w:rPr>
        <w:t xml:space="preserve"> </w:t>
      </w:r>
      <w:r w:rsidRPr="008B7F89">
        <w:rPr>
          <w:rFonts w:ascii="Arial" w:eastAsia="Times New Roman" w:hAnsi="Arial" w:cs="Arial"/>
          <w:color w:val="000000"/>
        </w:rPr>
        <w:t>hat</w:t>
      </w:r>
      <w:r w:rsidRPr="008B7F89">
        <w:rPr>
          <w:rFonts w:ascii="Arial" w:eastAsia="Times New Roman" w:hAnsi="Arial" w:cs="Arial"/>
          <w:spacing w:val="11"/>
        </w:rPr>
        <w:t xml:space="preserve"> </w:t>
      </w:r>
      <w:r w:rsidRPr="008B7F89">
        <w:rPr>
          <w:rFonts w:ascii="Arial" w:eastAsia="Times New Roman" w:hAnsi="Arial" w:cs="Arial"/>
          <w:color w:val="000000"/>
        </w:rPr>
        <w:t>eine</w:t>
      </w:r>
      <w:r w:rsidRPr="008B7F89">
        <w:rPr>
          <w:rFonts w:ascii="Arial" w:eastAsia="Times New Roman" w:hAnsi="Arial" w:cs="Arial"/>
          <w:spacing w:val="11"/>
        </w:rPr>
        <w:t xml:space="preserve"> </w:t>
      </w:r>
      <w:r w:rsidRPr="008B7F89">
        <w:rPr>
          <w:rFonts w:ascii="Arial" w:eastAsia="Times New Roman" w:hAnsi="Arial" w:cs="Arial"/>
          <w:color w:val="000000"/>
        </w:rPr>
        <w:t>Stundenverteilung</w:t>
      </w:r>
      <w:r w:rsidRPr="008B7F89">
        <w:rPr>
          <w:rFonts w:ascii="Arial" w:eastAsia="Times New Roman" w:hAnsi="Arial" w:cs="Arial"/>
          <w:spacing w:val="11"/>
        </w:rPr>
        <w:t xml:space="preserve"> </w:t>
      </w:r>
      <w:r w:rsidRPr="008B7F89">
        <w:rPr>
          <w:rFonts w:ascii="Arial" w:eastAsia="Times New Roman" w:hAnsi="Arial" w:cs="Arial"/>
          <w:color w:val="000000"/>
        </w:rPr>
        <w:t>von</w:t>
      </w:r>
      <w:r w:rsidRPr="008B7F89">
        <w:rPr>
          <w:rFonts w:ascii="Arial" w:eastAsia="Times New Roman" w:hAnsi="Arial" w:cs="Arial"/>
          <w:spacing w:val="11"/>
        </w:rPr>
        <w:t xml:space="preserve"> </w:t>
      </w:r>
      <w:r w:rsidRPr="008B7F89">
        <w:rPr>
          <w:rFonts w:ascii="Arial" w:eastAsia="Times New Roman" w:hAnsi="Arial" w:cs="Arial"/>
          <w:color w:val="000000"/>
        </w:rPr>
        <w:t>9</w:t>
      </w:r>
      <w:r w:rsidRPr="008B7F89">
        <w:rPr>
          <w:rFonts w:ascii="Arial" w:eastAsia="Times New Roman" w:hAnsi="Arial" w:cs="Arial"/>
          <w:spacing w:val="11"/>
        </w:rPr>
        <w:t xml:space="preserve"> </w:t>
      </w:r>
      <w:r w:rsidRPr="008B7F89">
        <w:rPr>
          <w:rFonts w:ascii="Arial" w:eastAsia="Times New Roman" w:hAnsi="Arial" w:cs="Arial"/>
          <w:color w:val="000000"/>
        </w:rPr>
        <w:t>Wochenstunden</w:t>
      </w:r>
      <w:r w:rsidRPr="008B7F89">
        <w:rPr>
          <w:rFonts w:ascii="Arial" w:eastAsia="Times New Roman" w:hAnsi="Arial" w:cs="Arial"/>
          <w:spacing w:val="11"/>
        </w:rPr>
        <w:t xml:space="preserve"> </w:t>
      </w:r>
      <w:r w:rsidRPr="008B7F89">
        <w:rPr>
          <w:rFonts w:ascii="Arial" w:eastAsia="Times New Roman" w:hAnsi="Arial" w:cs="Arial"/>
          <w:color w:val="000000"/>
        </w:rPr>
        <w:t>(8</w:t>
      </w:r>
      <w:r w:rsidRPr="008B7F89">
        <w:rPr>
          <w:rFonts w:ascii="Arial" w:eastAsia="Times New Roman" w:hAnsi="Arial" w:cs="Arial"/>
          <w:spacing w:val="11"/>
        </w:rPr>
        <w:t xml:space="preserve"> </w:t>
      </w:r>
      <w:r w:rsidRPr="008B7F89">
        <w:rPr>
          <w:rFonts w:ascii="Arial" w:eastAsia="Times New Roman" w:hAnsi="Arial" w:cs="Arial"/>
          <w:color w:val="000000"/>
        </w:rPr>
        <w:t>W</w:t>
      </w:r>
      <w:r w:rsidRPr="008B7F89">
        <w:rPr>
          <w:rFonts w:ascii="Arial" w:eastAsia="Times New Roman" w:hAnsi="Arial" w:cs="Arial"/>
          <w:color w:val="000000"/>
        </w:rPr>
        <w:t>o</w:t>
      </w:r>
      <w:r w:rsidRPr="008B7F89">
        <w:rPr>
          <w:rFonts w:ascii="Arial" w:eastAsia="Times New Roman" w:hAnsi="Arial" w:cs="Arial"/>
          <w:color w:val="000000"/>
        </w:rPr>
        <w:t>chenstunden</w:t>
      </w:r>
      <w:r w:rsidRPr="008B7F89">
        <w:rPr>
          <w:rFonts w:ascii="Arial" w:eastAsia="Times New Roman" w:hAnsi="Arial" w:cs="Arial"/>
          <w:spacing w:val="11"/>
        </w:rPr>
        <w:t xml:space="preserve"> </w:t>
      </w:r>
      <w:r w:rsidRPr="008B7F89">
        <w:rPr>
          <w:rFonts w:ascii="Arial" w:eastAsia="Times New Roman" w:hAnsi="Arial" w:cs="Arial"/>
          <w:color w:val="000000"/>
        </w:rPr>
        <w:t>und</w:t>
      </w:r>
      <w:r w:rsidRPr="008B7F89">
        <w:rPr>
          <w:rFonts w:ascii="Arial" w:hAnsi="Arial" w:cs="Arial"/>
        </w:rPr>
        <w:t xml:space="preserve"> </w:t>
      </w:r>
      <w:r w:rsidRPr="008B7F89">
        <w:rPr>
          <w:rFonts w:ascii="Arial" w:eastAsia="Times New Roman" w:hAnsi="Arial" w:cs="Arial"/>
          <w:color w:val="000000"/>
        </w:rPr>
        <w:t>1</w:t>
      </w:r>
      <w:r w:rsidRPr="008B7F89">
        <w:rPr>
          <w:rFonts w:ascii="Arial" w:eastAsia="Times New Roman" w:hAnsi="Arial" w:cs="Arial"/>
        </w:rPr>
        <w:t xml:space="preserve"> </w:t>
      </w:r>
      <w:r w:rsidRPr="008B7F89">
        <w:rPr>
          <w:rFonts w:ascii="Arial" w:eastAsia="Times New Roman" w:hAnsi="Arial" w:cs="Arial"/>
          <w:color w:val="000000"/>
        </w:rPr>
        <w:t>Ergänzungsstunde)</w:t>
      </w:r>
      <w:r w:rsidRPr="008B7F89">
        <w:rPr>
          <w:rFonts w:ascii="Arial" w:eastAsia="Times New Roman" w:hAnsi="Arial" w:cs="Arial"/>
        </w:rPr>
        <w:t xml:space="preserve"> </w:t>
      </w:r>
      <w:r w:rsidRPr="008B7F89">
        <w:rPr>
          <w:rFonts w:ascii="Arial" w:eastAsia="Times New Roman" w:hAnsi="Arial" w:cs="Arial"/>
          <w:color w:val="000000"/>
        </w:rPr>
        <w:t>in</w:t>
      </w:r>
      <w:r w:rsidRPr="008B7F89">
        <w:rPr>
          <w:rFonts w:ascii="Arial" w:eastAsia="Times New Roman" w:hAnsi="Arial" w:cs="Arial"/>
        </w:rPr>
        <w:t xml:space="preserve"> </w:t>
      </w:r>
      <w:r w:rsidRPr="008B7F89">
        <w:rPr>
          <w:rFonts w:ascii="Arial" w:eastAsia="Times New Roman" w:hAnsi="Arial" w:cs="Arial"/>
          <w:color w:val="000000"/>
        </w:rPr>
        <w:t>der</w:t>
      </w:r>
      <w:r w:rsidRPr="008B7F89">
        <w:rPr>
          <w:rFonts w:ascii="Arial" w:eastAsia="Times New Roman" w:hAnsi="Arial" w:cs="Arial"/>
        </w:rPr>
        <w:t xml:space="preserve"> </w:t>
      </w:r>
      <w:r w:rsidRPr="008B7F89">
        <w:rPr>
          <w:rFonts w:ascii="Arial" w:eastAsia="Times New Roman" w:hAnsi="Arial" w:cs="Arial"/>
          <w:color w:val="000000"/>
        </w:rPr>
        <w:t>Sekundarstufe</w:t>
      </w:r>
      <w:r w:rsidRPr="008B7F89">
        <w:rPr>
          <w:rFonts w:ascii="Arial" w:eastAsia="Times New Roman" w:hAnsi="Arial" w:cs="Arial"/>
        </w:rPr>
        <w:t xml:space="preserve"> </w:t>
      </w:r>
      <w:r w:rsidRPr="008B7F89">
        <w:rPr>
          <w:rFonts w:ascii="Arial" w:eastAsia="Times New Roman" w:hAnsi="Arial" w:cs="Arial"/>
          <w:color w:val="000000"/>
        </w:rPr>
        <w:t>I</w:t>
      </w:r>
      <w:r w:rsidRPr="008B7F89">
        <w:rPr>
          <w:rFonts w:ascii="Arial" w:eastAsia="Times New Roman" w:hAnsi="Arial" w:cs="Arial"/>
        </w:rPr>
        <w:t xml:space="preserve"> </w:t>
      </w:r>
      <w:r w:rsidRPr="008B7F89">
        <w:rPr>
          <w:rFonts w:ascii="Arial" w:eastAsia="Times New Roman" w:hAnsi="Arial" w:cs="Arial"/>
          <w:color w:val="000000"/>
        </w:rPr>
        <w:t>im</w:t>
      </w:r>
      <w:r w:rsidRPr="008B7F89">
        <w:rPr>
          <w:rFonts w:ascii="Arial" w:eastAsia="Times New Roman" w:hAnsi="Arial" w:cs="Arial"/>
        </w:rPr>
        <w:t xml:space="preserve"> </w:t>
      </w:r>
      <w:r w:rsidRPr="008B7F89">
        <w:rPr>
          <w:rFonts w:ascii="Arial" w:eastAsia="Times New Roman" w:hAnsi="Arial" w:cs="Arial"/>
          <w:color w:val="000000"/>
        </w:rPr>
        <w:t>Fach</w:t>
      </w:r>
      <w:r w:rsidRPr="008B7F89">
        <w:rPr>
          <w:rFonts w:ascii="Arial" w:eastAsia="Times New Roman" w:hAnsi="Arial" w:cs="Arial"/>
          <w:spacing w:val="-6"/>
        </w:rPr>
        <w:t xml:space="preserve"> </w:t>
      </w:r>
      <w:r w:rsidRPr="008B7F89">
        <w:rPr>
          <w:rFonts w:ascii="Arial" w:eastAsia="Times New Roman" w:hAnsi="Arial" w:cs="Arial"/>
          <w:color w:val="000000"/>
        </w:rPr>
        <w:t>Biologie.</w:t>
      </w:r>
    </w:p>
    <w:p w14:paraId="17716DF5" w14:textId="77777777" w:rsidR="00D445F0" w:rsidRPr="0054065F" w:rsidRDefault="00D445F0" w:rsidP="00D445F0">
      <w:pPr>
        <w:spacing w:line="360" w:lineRule="auto"/>
        <w:rPr>
          <w:rFonts w:ascii="Arial" w:eastAsia="Times New Roman" w:hAnsi="Arial" w:cs="Arial"/>
          <w:color w:val="000000"/>
        </w:rPr>
      </w:pPr>
    </w:p>
    <w:tbl>
      <w:tblPr>
        <w:tblStyle w:val="Tabellenraster"/>
        <w:tblpPr w:leftFromText="141" w:rightFromText="141" w:vertAnchor="page" w:horzAnchor="page" w:tblpX="1887" w:tblpY="10417"/>
        <w:tblW w:w="0" w:type="auto"/>
        <w:tblLook w:val="04A0" w:firstRow="1" w:lastRow="0" w:firstColumn="1" w:lastColumn="0" w:noHBand="0" w:noVBand="1"/>
      </w:tblPr>
      <w:tblGrid>
        <w:gridCol w:w="1229"/>
        <w:gridCol w:w="1229"/>
        <w:gridCol w:w="1761"/>
        <w:gridCol w:w="1352"/>
        <w:gridCol w:w="1229"/>
        <w:gridCol w:w="1230"/>
      </w:tblGrid>
      <w:tr w:rsidR="00D445F0" w14:paraId="7A7F8109" w14:textId="77777777" w:rsidTr="00D445F0">
        <w:trPr>
          <w:trHeight w:val="218"/>
        </w:trPr>
        <w:tc>
          <w:tcPr>
            <w:tcW w:w="1229" w:type="dxa"/>
          </w:tcPr>
          <w:p w14:paraId="7594104A"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5</w:t>
            </w:r>
          </w:p>
        </w:tc>
        <w:tc>
          <w:tcPr>
            <w:tcW w:w="1229" w:type="dxa"/>
          </w:tcPr>
          <w:p w14:paraId="4C41E13E"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6</w:t>
            </w:r>
          </w:p>
        </w:tc>
        <w:tc>
          <w:tcPr>
            <w:tcW w:w="1761" w:type="dxa"/>
          </w:tcPr>
          <w:p w14:paraId="166AD2D4"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7</w:t>
            </w:r>
          </w:p>
        </w:tc>
        <w:tc>
          <w:tcPr>
            <w:tcW w:w="1352" w:type="dxa"/>
          </w:tcPr>
          <w:p w14:paraId="1B26D78C"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8</w:t>
            </w:r>
          </w:p>
        </w:tc>
        <w:tc>
          <w:tcPr>
            <w:tcW w:w="1229" w:type="dxa"/>
          </w:tcPr>
          <w:p w14:paraId="3C27E91B"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9</w:t>
            </w:r>
          </w:p>
        </w:tc>
        <w:tc>
          <w:tcPr>
            <w:tcW w:w="1230" w:type="dxa"/>
          </w:tcPr>
          <w:p w14:paraId="62268314" w14:textId="77777777" w:rsidR="00D445F0" w:rsidRPr="003A7DD3" w:rsidRDefault="00D445F0" w:rsidP="00D445F0">
            <w:pPr>
              <w:jc w:val="center"/>
              <w:rPr>
                <w:rFonts w:ascii="Arial" w:hAnsi="Arial" w:cs="Arial"/>
                <w:b/>
                <w:sz w:val="20"/>
                <w:szCs w:val="20"/>
              </w:rPr>
            </w:pPr>
            <w:r w:rsidRPr="003A7DD3">
              <w:rPr>
                <w:rFonts w:ascii="Arial" w:hAnsi="Arial" w:cs="Arial"/>
                <w:b/>
                <w:sz w:val="20"/>
                <w:szCs w:val="20"/>
              </w:rPr>
              <w:t>Klasse 10</w:t>
            </w:r>
          </w:p>
        </w:tc>
      </w:tr>
      <w:tr w:rsidR="00D445F0" w14:paraId="5E535D3E" w14:textId="77777777" w:rsidTr="00D445F0">
        <w:trPr>
          <w:trHeight w:val="433"/>
        </w:trPr>
        <w:tc>
          <w:tcPr>
            <w:tcW w:w="1229" w:type="dxa"/>
          </w:tcPr>
          <w:p w14:paraId="08863042"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1</w:t>
            </w:r>
          </w:p>
        </w:tc>
        <w:tc>
          <w:tcPr>
            <w:tcW w:w="1229" w:type="dxa"/>
          </w:tcPr>
          <w:p w14:paraId="1EF5FC5E"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2</w:t>
            </w:r>
          </w:p>
        </w:tc>
        <w:tc>
          <w:tcPr>
            <w:tcW w:w="1761" w:type="dxa"/>
          </w:tcPr>
          <w:p w14:paraId="5DDF51F4"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1 und 1 E</w:t>
            </w:r>
            <w:r>
              <w:rPr>
                <w:rFonts w:ascii="Arial" w:hAnsi="Arial" w:cs="Arial"/>
                <w:sz w:val="18"/>
                <w:szCs w:val="18"/>
              </w:rPr>
              <w:t>-Stunde</w:t>
            </w:r>
          </w:p>
        </w:tc>
        <w:tc>
          <w:tcPr>
            <w:tcW w:w="1352" w:type="dxa"/>
          </w:tcPr>
          <w:p w14:paraId="5B57D322"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w:t>
            </w:r>
          </w:p>
        </w:tc>
        <w:tc>
          <w:tcPr>
            <w:tcW w:w="1229" w:type="dxa"/>
          </w:tcPr>
          <w:p w14:paraId="534BA2DB"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2</w:t>
            </w:r>
          </w:p>
        </w:tc>
        <w:tc>
          <w:tcPr>
            <w:tcW w:w="1230" w:type="dxa"/>
          </w:tcPr>
          <w:p w14:paraId="17B38DCB" w14:textId="77777777" w:rsidR="00D445F0" w:rsidRPr="008B7F89" w:rsidRDefault="00D445F0" w:rsidP="00D445F0">
            <w:pPr>
              <w:jc w:val="center"/>
              <w:rPr>
                <w:rFonts w:ascii="Arial" w:hAnsi="Arial" w:cs="Arial"/>
                <w:sz w:val="18"/>
                <w:szCs w:val="18"/>
              </w:rPr>
            </w:pPr>
            <w:r w:rsidRPr="008B7F89">
              <w:rPr>
                <w:rFonts w:ascii="Arial" w:hAnsi="Arial" w:cs="Arial"/>
                <w:sz w:val="18"/>
                <w:szCs w:val="18"/>
              </w:rPr>
              <w:t>2</w:t>
            </w:r>
          </w:p>
        </w:tc>
      </w:tr>
    </w:tbl>
    <w:p w14:paraId="11B0402A" w14:textId="2119CE5C" w:rsidR="00D445F0" w:rsidRPr="00E952F6" w:rsidRDefault="00D445F0" w:rsidP="00E952F6">
      <w:pPr>
        <w:spacing w:line="360" w:lineRule="auto"/>
        <w:ind w:right="-2"/>
        <w:jc w:val="both"/>
        <w:rPr>
          <w:rFonts w:ascii="Arial" w:eastAsia="Times New Roman" w:hAnsi="Arial" w:cs="Arial"/>
          <w:color w:val="000000"/>
        </w:rPr>
      </w:pPr>
      <w:r w:rsidRPr="008B7F89">
        <w:rPr>
          <w:rFonts w:ascii="Arial" w:eastAsia="Times New Roman" w:hAnsi="Arial" w:cs="Arial"/>
          <w:color w:val="000000"/>
        </w:rPr>
        <w:t>Die</w:t>
      </w:r>
      <w:r w:rsidRPr="008B7F89">
        <w:rPr>
          <w:rFonts w:ascii="Arial" w:eastAsia="Times New Roman" w:hAnsi="Arial" w:cs="Arial"/>
          <w:spacing w:val="6"/>
        </w:rPr>
        <w:t xml:space="preserve"> </w:t>
      </w:r>
      <w:r w:rsidRPr="008B7F89">
        <w:rPr>
          <w:rFonts w:ascii="Arial" w:eastAsia="Times New Roman" w:hAnsi="Arial" w:cs="Arial"/>
          <w:color w:val="000000"/>
        </w:rPr>
        <w:t>Auswahl</w:t>
      </w:r>
      <w:r w:rsidRPr="008B7F89">
        <w:rPr>
          <w:rFonts w:ascii="Arial" w:eastAsia="Times New Roman" w:hAnsi="Arial" w:cs="Arial"/>
          <w:spacing w:val="7"/>
        </w:rPr>
        <w:t xml:space="preserve"> </w:t>
      </w:r>
      <w:r w:rsidRPr="008B7F89">
        <w:rPr>
          <w:rFonts w:ascii="Arial" w:eastAsia="Times New Roman" w:hAnsi="Arial" w:cs="Arial"/>
          <w:color w:val="000000"/>
        </w:rPr>
        <w:t>von</w:t>
      </w:r>
      <w:r w:rsidRPr="008B7F89">
        <w:rPr>
          <w:rFonts w:ascii="Arial" w:eastAsia="Times New Roman" w:hAnsi="Arial" w:cs="Arial"/>
          <w:spacing w:val="7"/>
        </w:rPr>
        <w:t xml:space="preserve"> </w:t>
      </w:r>
      <w:r w:rsidRPr="008B7F89">
        <w:rPr>
          <w:rFonts w:ascii="Arial" w:eastAsia="Times New Roman" w:hAnsi="Arial" w:cs="Arial"/>
          <w:color w:val="000000"/>
        </w:rPr>
        <w:t>Methoden</w:t>
      </w:r>
      <w:r w:rsidRPr="008B7F89">
        <w:rPr>
          <w:rFonts w:ascii="Arial" w:eastAsia="Times New Roman" w:hAnsi="Arial" w:cs="Arial"/>
          <w:spacing w:val="7"/>
        </w:rPr>
        <w:t xml:space="preserve"> </w:t>
      </w:r>
      <w:r w:rsidRPr="008B7F89">
        <w:rPr>
          <w:rFonts w:ascii="Arial" w:eastAsia="Times New Roman" w:hAnsi="Arial" w:cs="Arial"/>
          <w:color w:val="000000"/>
        </w:rPr>
        <w:t>und</w:t>
      </w:r>
      <w:r w:rsidRPr="008B7F89">
        <w:rPr>
          <w:rFonts w:ascii="Arial" w:eastAsia="Times New Roman" w:hAnsi="Arial" w:cs="Arial"/>
          <w:spacing w:val="7"/>
        </w:rPr>
        <w:t xml:space="preserve"> </w:t>
      </w:r>
      <w:r w:rsidRPr="008B7F89">
        <w:rPr>
          <w:rFonts w:ascii="Arial" w:eastAsia="Times New Roman" w:hAnsi="Arial" w:cs="Arial"/>
          <w:color w:val="000000"/>
        </w:rPr>
        <w:t>Medien</w:t>
      </w:r>
      <w:r w:rsidRPr="008B7F89">
        <w:rPr>
          <w:rFonts w:ascii="Arial" w:eastAsia="Times New Roman" w:hAnsi="Arial" w:cs="Arial"/>
          <w:spacing w:val="7"/>
        </w:rPr>
        <w:t xml:space="preserve"> </w:t>
      </w:r>
      <w:r w:rsidRPr="008B7F89">
        <w:rPr>
          <w:rFonts w:ascii="Arial" w:eastAsia="Times New Roman" w:hAnsi="Arial" w:cs="Arial"/>
          <w:color w:val="000000"/>
        </w:rPr>
        <w:t>orientiert</w:t>
      </w:r>
      <w:r w:rsidRPr="008B7F89">
        <w:rPr>
          <w:rFonts w:ascii="Arial" w:eastAsia="Times New Roman" w:hAnsi="Arial" w:cs="Arial"/>
          <w:spacing w:val="7"/>
        </w:rPr>
        <w:t xml:space="preserve"> </w:t>
      </w:r>
      <w:r w:rsidRPr="008B7F89">
        <w:rPr>
          <w:rFonts w:ascii="Arial" w:eastAsia="Times New Roman" w:hAnsi="Arial" w:cs="Arial"/>
          <w:color w:val="000000"/>
        </w:rPr>
        <w:t>sich</w:t>
      </w:r>
      <w:r w:rsidRPr="008B7F89">
        <w:rPr>
          <w:rFonts w:ascii="Arial" w:eastAsia="Times New Roman" w:hAnsi="Arial" w:cs="Arial"/>
          <w:spacing w:val="7"/>
        </w:rPr>
        <w:t xml:space="preserve"> </w:t>
      </w:r>
      <w:r w:rsidRPr="008B7F89">
        <w:rPr>
          <w:rFonts w:ascii="Arial" w:eastAsia="Times New Roman" w:hAnsi="Arial" w:cs="Arial"/>
          <w:color w:val="000000"/>
        </w:rPr>
        <w:t>an</w:t>
      </w:r>
      <w:r w:rsidRPr="008B7F89">
        <w:rPr>
          <w:rFonts w:ascii="Arial" w:eastAsia="Times New Roman" w:hAnsi="Arial" w:cs="Arial"/>
          <w:spacing w:val="7"/>
        </w:rPr>
        <w:t xml:space="preserve"> </w:t>
      </w:r>
      <w:r w:rsidRPr="008B7F89">
        <w:rPr>
          <w:rFonts w:ascii="Arial" w:eastAsia="Times New Roman" w:hAnsi="Arial" w:cs="Arial"/>
          <w:color w:val="000000"/>
        </w:rPr>
        <w:t>der</w:t>
      </w:r>
      <w:r w:rsidRPr="008B7F89">
        <w:rPr>
          <w:rFonts w:ascii="Arial" w:eastAsia="Times New Roman" w:hAnsi="Arial" w:cs="Arial"/>
          <w:spacing w:val="7"/>
        </w:rPr>
        <w:t xml:space="preserve"> </w:t>
      </w:r>
      <w:r w:rsidRPr="008B7F89">
        <w:rPr>
          <w:rFonts w:ascii="Arial" w:eastAsia="Times New Roman" w:hAnsi="Arial" w:cs="Arial"/>
          <w:color w:val="000000"/>
        </w:rPr>
        <w:t>guten</w:t>
      </w:r>
      <w:r w:rsidRPr="008B7F89">
        <w:rPr>
          <w:rFonts w:ascii="Arial" w:eastAsia="Times New Roman" w:hAnsi="Arial" w:cs="Arial"/>
          <w:spacing w:val="7"/>
        </w:rPr>
        <w:t xml:space="preserve"> </w:t>
      </w:r>
      <w:r w:rsidRPr="008B7F89">
        <w:rPr>
          <w:rFonts w:ascii="Arial" w:eastAsia="Times New Roman" w:hAnsi="Arial" w:cs="Arial"/>
          <w:color w:val="000000"/>
        </w:rPr>
        <w:t>Materialausstattung</w:t>
      </w:r>
      <w:r w:rsidRPr="008B7F89">
        <w:rPr>
          <w:rFonts w:ascii="Arial" w:eastAsia="Times New Roman" w:hAnsi="Arial" w:cs="Arial"/>
          <w:spacing w:val="7"/>
        </w:rPr>
        <w:t xml:space="preserve"> </w:t>
      </w:r>
      <w:r w:rsidRPr="008B7F89">
        <w:rPr>
          <w:rFonts w:ascii="Arial" w:eastAsia="Times New Roman" w:hAnsi="Arial" w:cs="Arial"/>
          <w:color w:val="000000"/>
        </w:rPr>
        <w:t>der</w:t>
      </w:r>
      <w:r w:rsidRPr="008B7F89">
        <w:rPr>
          <w:rFonts w:ascii="Arial" w:eastAsia="Times New Roman" w:hAnsi="Arial" w:cs="Arial"/>
          <w:spacing w:val="7"/>
        </w:rPr>
        <w:t xml:space="preserve"> </w:t>
      </w:r>
      <w:r w:rsidRPr="008B7F89">
        <w:rPr>
          <w:rFonts w:ascii="Arial" w:eastAsia="Times New Roman" w:hAnsi="Arial" w:cs="Arial"/>
          <w:color w:val="000000"/>
        </w:rPr>
        <w:t>Biologiesammlung</w:t>
      </w:r>
      <w:r w:rsidRPr="008B7F89">
        <w:rPr>
          <w:rFonts w:ascii="Arial" w:eastAsia="Times New Roman" w:hAnsi="Arial" w:cs="Arial"/>
        </w:rPr>
        <w:t xml:space="preserve"> </w:t>
      </w:r>
      <w:r w:rsidRPr="008B7F89">
        <w:rPr>
          <w:rFonts w:ascii="Arial" w:eastAsia="Times New Roman" w:hAnsi="Arial" w:cs="Arial"/>
          <w:color w:val="000000"/>
          <w:spacing w:val="2"/>
        </w:rPr>
        <w:t>und</w:t>
      </w:r>
      <w:r w:rsidRPr="008B7F89">
        <w:rPr>
          <w:rFonts w:ascii="Arial" w:eastAsia="Times New Roman" w:hAnsi="Arial" w:cs="Arial"/>
          <w:spacing w:val="1"/>
        </w:rPr>
        <w:t xml:space="preserve"> </w:t>
      </w:r>
      <w:r w:rsidRPr="008B7F89">
        <w:rPr>
          <w:rFonts w:ascii="Arial" w:eastAsia="Times New Roman" w:hAnsi="Arial" w:cs="Arial"/>
          <w:color w:val="000000"/>
          <w:spacing w:val="3"/>
        </w:rPr>
        <w:t>des</w:t>
      </w:r>
      <w:r w:rsidRPr="008B7F89">
        <w:rPr>
          <w:rFonts w:ascii="Arial" w:eastAsia="Times New Roman" w:hAnsi="Arial" w:cs="Arial"/>
          <w:spacing w:val="2"/>
        </w:rPr>
        <w:t xml:space="preserve"> </w:t>
      </w:r>
      <w:r w:rsidRPr="008B7F89">
        <w:rPr>
          <w:rFonts w:ascii="Arial" w:eastAsia="Times New Roman" w:hAnsi="Arial" w:cs="Arial"/>
          <w:color w:val="000000"/>
          <w:spacing w:val="2"/>
        </w:rPr>
        <w:t>Experimentierraumes.</w:t>
      </w:r>
      <w:r w:rsidRPr="008B7F89">
        <w:rPr>
          <w:rFonts w:ascii="Arial" w:eastAsia="Times New Roman" w:hAnsi="Arial" w:cs="Arial"/>
          <w:spacing w:val="1"/>
        </w:rPr>
        <w:t xml:space="preserve"> </w:t>
      </w:r>
      <w:r w:rsidRPr="008B7F89">
        <w:rPr>
          <w:rFonts w:ascii="Arial" w:eastAsia="Times New Roman" w:hAnsi="Arial" w:cs="Arial"/>
          <w:color w:val="000000"/>
          <w:spacing w:val="3"/>
        </w:rPr>
        <w:t>Freilandunt</w:t>
      </w:r>
      <w:r w:rsidRPr="008B7F89">
        <w:rPr>
          <w:rFonts w:ascii="Arial" w:eastAsia="Times New Roman" w:hAnsi="Arial" w:cs="Arial"/>
          <w:color w:val="000000"/>
          <w:spacing w:val="2"/>
        </w:rPr>
        <w:t>ersuchungen</w:t>
      </w:r>
      <w:r w:rsidRPr="008B7F89">
        <w:rPr>
          <w:rFonts w:ascii="Arial" w:eastAsia="Times New Roman" w:hAnsi="Arial" w:cs="Arial"/>
          <w:spacing w:val="2"/>
        </w:rPr>
        <w:t xml:space="preserve"> </w:t>
      </w:r>
      <w:r w:rsidRPr="008B7F89">
        <w:rPr>
          <w:rFonts w:ascii="Arial" w:eastAsia="Times New Roman" w:hAnsi="Arial" w:cs="Arial"/>
          <w:color w:val="000000"/>
          <w:spacing w:val="4"/>
        </w:rPr>
        <w:t>sind</w:t>
      </w:r>
      <w:r w:rsidRPr="008B7F89">
        <w:rPr>
          <w:rFonts w:ascii="Arial" w:eastAsia="Times New Roman" w:hAnsi="Arial" w:cs="Arial"/>
          <w:spacing w:val="1"/>
        </w:rPr>
        <w:t xml:space="preserve"> </w:t>
      </w:r>
      <w:r w:rsidRPr="008B7F89">
        <w:rPr>
          <w:rFonts w:ascii="Arial" w:eastAsia="Times New Roman" w:hAnsi="Arial" w:cs="Arial"/>
          <w:color w:val="000000"/>
          <w:spacing w:val="2"/>
        </w:rPr>
        <w:t>aufgrund</w:t>
      </w:r>
      <w:r w:rsidRPr="008B7F89">
        <w:rPr>
          <w:rFonts w:ascii="Arial" w:eastAsia="Times New Roman" w:hAnsi="Arial" w:cs="Arial"/>
          <w:spacing w:val="2"/>
        </w:rPr>
        <w:t xml:space="preserve"> </w:t>
      </w:r>
      <w:r w:rsidRPr="008B7F89">
        <w:rPr>
          <w:rFonts w:ascii="Arial" w:eastAsia="Times New Roman" w:hAnsi="Arial" w:cs="Arial"/>
          <w:color w:val="000000"/>
          <w:spacing w:val="4"/>
        </w:rPr>
        <w:t>der</w:t>
      </w:r>
      <w:r w:rsidRPr="008B7F89">
        <w:rPr>
          <w:rFonts w:ascii="Arial" w:eastAsia="Times New Roman" w:hAnsi="Arial" w:cs="Arial"/>
          <w:spacing w:val="1"/>
        </w:rPr>
        <w:t xml:space="preserve"> </w:t>
      </w:r>
      <w:r w:rsidRPr="008B7F89">
        <w:rPr>
          <w:rFonts w:ascii="Arial" w:eastAsia="Times New Roman" w:hAnsi="Arial" w:cs="Arial"/>
          <w:color w:val="000000"/>
          <w:spacing w:val="3"/>
        </w:rPr>
        <w:t>Lage</w:t>
      </w:r>
      <w:r w:rsidRPr="008B7F89">
        <w:rPr>
          <w:rFonts w:ascii="Arial" w:eastAsia="Times New Roman" w:hAnsi="Arial" w:cs="Arial"/>
          <w:spacing w:val="1"/>
        </w:rPr>
        <w:t xml:space="preserve"> </w:t>
      </w:r>
      <w:r w:rsidRPr="008B7F89">
        <w:rPr>
          <w:rFonts w:ascii="Arial" w:eastAsia="Times New Roman" w:hAnsi="Arial" w:cs="Arial"/>
          <w:color w:val="000000"/>
          <w:spacing w:val="2"/>
        </w:rPr>
        <w:t>der</w:t>
      </w:r>
      <w:r w:rsidRPr="008B7F89">
        <w:rPr>
          <w:rFonts w:ascii="Arial" w:eastAsia="Times New Roman" w:hAnsi="Arial" w:cs="Arial"/>
          <w:spacing w:val="3"/>
        </w:rPr>
        <w:t xml:space="preserve"> </w:t>
      </w:r>
      <w:r w:rsidRPr="008B7F89">
        <w:rPr>
          <w:rFonts w:ascii="Arial" w:eastAsia="Times New Roman" w:hAnsi="Arial" w:cs="Arial"/>
          <w:color w:val="000000"/>
          <w:spacing w:val="2"/>
        </w:rPr>
        <w:t>Schule</w:t>
      </w:r>
      <w:r w:rsidRPr="008B7F89">
        <w:rPr>
          <w:rFonts w:ascii="Arial" w:eastAsia="Times New Roman" w:hAnsi="Arial" w:cs="Arial"/>
          <w:spacing w:val="1"/>
        </w:rPr>
        <w:t xml:space="preserve"> </w:t>
      </w:r>
      <w:r w:rsidRPr="008B7F89">
        <w:rPr>
          <w:rFonts w:ascii="Arial" w:eastAsia="Times New Roman" w:hAnsi="Arial" w:cs="Arial"/>
          <w:color w:val="000000"/>
          <w:spacing w:val="5"/>
        </w:rPr>
        <w:t>im</w:t>
      </w:r>
      <w:r w:rsidRPr="008B7F89">
        <w:rPr>
          <w:rFonts w:ascii="Arial" w:eastAsia="Times New Roman" w:hAnsi="Arial" w:cs="Arial"/>
          <w:spacing w:val="2"/>
        </w:rPr>
        <w:t xml:space="preserve"> </w:t>
      </w:r>
      <w:r w:rsidRPr="008B7F89">
        <w:rPr>
          <w:rFonts w:ascii="Arial" w:eastAsia="Times New Roman" w:hAnsi="Arial" w:cs="Arial"/>
          <w:color w:val="000000"/>
          <w:spacing w:val="2"/>
        </w:rPr>
        <w:t>Bereich</w:t>
      </w:r>
      <w:r w:rsidRPr="008B7F89">
        <w:rPr>
          <w:rFonts w:ascii="Arial" w:eastAsia="Times New Roman" w:hAnsi="Arial" w:cs="Arial"/>
          <w:spacing w:val="1"/>
        </w:rPr>
        <w:t xml:space="preserve"> </w:t>
      </w:r>
      <w:r w:rsidRPr="008B7F89">
        <w:rPr>
          <w:rFonts w:ascii="Arial" w:eastAsia="Times New Roman" w:hAnsi="Arial" w:cs="Arial"/>
          <w:color w:val="000000"/>
          <w:spacing w:val="3"/>
        </w:rPr>
        <w:t>Wiese</w:t>
      </w:r>
      <w:proofErr w:type="gramStart"/>
      <w:r w:rsidRPr="008B7F89">
        <w:rPr>
          <w:rFonts w:ascii="Arial" w:eastAsia="Times New Roman" w:hAnsi="Arial" w:cs="Arial"/>
          <w:color w:val="000000"/>
          <w:spacing w:val="3"/>
        </w:rPr>
        <w:t>,</w:t>
      </w:r>
      <w:r w:rsidRPr="008B7F89">
        <w:rPr>
          <w:rFonts w:ascii="Arial" w:eastAsia="Times New Roman" w:hAnsi="Arial" w:cs="Arial"/>
        </w:rPr>
        <w:t xml:space="preserve"> </w:t>
      </w:r>
      <w:r w:rsidRPr="008B7F89">
        <w:rPr>
          <w:rFonts w:ascii="Arial" w:eastAsia="Times New Roman" w:hAnsi="Arial" w:cs="Arial"/>
          <w:color w:val="000000"/>
        </w:rPr>
        <w:t>Hecke</w:t>
      </w:r>
      <w:proofErr w:type="gramEnd"/>
      <w:r w:rsidRPr="008B7F89">
        <w:rPr>
          <w:rFonts w:ascii="Arial" w:eastAsia="Times New Roman" w:hAnsi="Arial" w:cs="Arial"/>
          <w:spacing w:val="3"/>
        </w:rPr>
        <w:t xml:space="preserve"> </w:t>
      </w:r>
      <w:r w:rsidRPr="008B7F89">
        <w:rPr>
          <w:rFonts w:ascii="Arial" w:eastAsia="Times New Roman" w:hAnsi="Arial" w:cs="Arial"/>
          <w:color w:val="000000"/>
        </w:rPr>
        <w:t>und</w:t>
      </w:r>
      <w:r w:rsidRPr="008B7F89">
        <w:rPr>
          <w:rFonts w:ascii="Arial" w:eastAsia="Times New Roman" w:hAnsi="Arial" w:cs="Arial"/>
          <w:spacing w:val="3"/>
        </w:rPr>
        <w:t xml:space="preserve"> </w:t>
      </w:r>
      <w:r w:rsidRPr="008B7F89">
        <w:rPr>
          <w:rFonts w:ascii="Arial" w:eastAsia="Times New Roman" w:hAnsi="Arial" w:cs="Arial"/>
          <w:color w:val="000000"/>
        </w:rPr>
        <w:t>Wald</w:t>
      </w:r>
      <w:r w:rsidRPr="008B7F89">
        <w:rPr>
          <w:rFonts w:ascii="Arial" w:eastAsia="Times New Roman" w:hAnsi="Arial" w:cs="Arial"/>
          <w:spacing w:val="3"/>
        </w:rPr>
        <w:t xml:space="preserve"> </w:t>
      </w:r>
      <w:r w:rsidRPr="008B7F89">
        <w:rPr>
          <w:rFonts w:ascii="Arial" w:eastAsia="Times New Roman" w:hAnsi="Arial" w:cs="Arial"/>
          <w:color w:val="000000"/>
        </w:rPr>
        <w:t>möglich.</w:t>
      </w:r>
      <w:r w:rsidRPr="008B7F89">
        <w:rPr>
          <w:rFonts w:ascii="Arial" w:eastAsia="Times New Roman" w:hAnsi="Arial" w:cs="Arial"/>
          <w:spacing w:val="3"/>
        </w:rPr>
        <w:t xml:space="preserve"> </w:t>
      </w:r>
      <w:r w:rsidRPr="008B7F89">
        <w:rPr>
          <w:rFonts w:ascii="Arial" w:eastAsia="Times New Roman" w:hAnsi="Arial" w:cs="Arial"/>
          <w:color w:val="000000"/>
        </w:rPr>
        <w:t>Das</w:t>
      </w:r>
      <w:r w:rsidRPr="008B7F89">
        <w:rPr>
          <w:rFonts w:ascii="Arial" w:eastAsia="Times New Roman" w:hAnsi="Arial" w:cs="Arial"/>
          <w:spacing w:val="3"/>
        </w:rPr>
        <w:t xml:space="preserve"> </w:t>
      </w:r>
      <w:r w:rsidRPr="008B7F89">
        <w:rPr>
          <w:rFonts w:ascii="Arial" w:eastAsia="Times New Roman" w:hAnsi="Arial" w:cs="Arial"/>
          <w:color w:val="000000"/>
        </w:rPr>
        <w:t>in</w:t>
      </w:r>
      <w:r w:rsidRPr="008B7F89">
        <w:rPr>
          <w:rFonts w:ascii="Arial" w:eastAsia="Times New Roman" w:hAnsi="Arial" w:cs="Arial"/>
          <w:spacing w:val="3"/>
        </w:rPr>
        <w:t xml:space="preserve"> </w:t>
      </w:r>
      <w:r w:rsidRPr="008B7F89">
        <w:rPr>
          <w:rFonts w:ascii="Arial" w:eastAsia="Times New Roman" w:hAnsi="Arial" w:cs="Arial"/>
          <w:color w:val="000000"/>
        </w:rPr>
        <w:t>die</w:t>
      </w:r>
      <w:r w:rsidRPr="008B7F89">
        <w:rPr>
          <w:rFonts w:ascii="Arial" w:eastAsia="Times New Roman" w:hAnsi="Arial" w:cs="Arial"/>
          <w:spacing w:val="3"/>
        </w:rPr>
        <w:t xml:space="preserve"> </w:t>
      </w:r>
      <w:r w:rsidRPr="008B7F89">
        <w:rPr>
          <w:rFonts w:ascii="Arial" w:eastAsia="Times New Roman" w:hAnsi="Arial" w:cs="Arial"/>
          <w:color w:val="000000"/>
        </w:rPr>
        <w:t>Schule</w:t>
      </w:r>
      <w:r w:rsidRPr="008B7F89">
        <w:rPr>
          <w:rFonts w:ascii="Arial" w:eastAsia="Times New Roman" w:hAnsi="Arial" w:cs="Arial"/>
          <w:spacing w:val="3"/>
        </w:rPr>
        <w:t xml:space="preserve"> </w:t>
      </w:r>
      <w:r w:rsidRPr="008B7F89">
        <w:rPr>
          <w:rFonts w:ascii="Arial" w:eastAsia="Times New Roman" w:hAnsi="Arial" w:cs="Arial"/>
          <w:color w:val="000000"/>
        </w:rPr>
        <w:t>integrierte</w:t>
      </w:r>
      <w:r w:rsidRPr="008B7F89">
        <w:rPr>
          <w:rFonts w:ascii="Arial" w:eastAsia="Times New Roman" w:hAnsi="Arial" w:cs="Arial"/>
          <w:spacing w:val="3"/>
        </w:rPr>
        <w:t xml:space="preserve"> </w:t>
      </w:r>
      <w:r w:rsidRPr="008B7F89">
        <w:rPr>
          <w:rFonts w:ascii="Arial" w:eastAsia="Times New Roman" w:hAnsi="Arial" w:cs="Arial"/>
          <w:color w:val="000000"/>
        </w:rPr>
        <w:t>Hemberg-Museum</w:t>
      </w:r>
      <w:r w:rsidRPr="008B7F89">
        <w:rPr>
          <w:rFonts w:ascii="Arial" w:eastAsia="Times New Roman" w:hAnsi="Arial" w:cs="Arial"/>
          <w:spacing w:val="3"/>
        </w:rPr>
        <w:t xml:space="preserve"> </w:t>
      </w:r>
      <w:r w:rsidRPr="008B7F89">
        <w:rPr>
          <w:rFonts w:ascii="Arial" w:eastAsia="Times New Roman" w:hAnsi="Arial" w:cs="Arial"/>
          <w:color w:val="000000"/>
        </w:rPr>
        <w:t>bietet,</w:t>
      </w:r>
      <w:r w:rsidRPr="008B7F89">
        <w:rPr>
          <w:rFonts w:ascii="Arial" w:eastAsia="Times New Roman" w:hAnsi="Arial" w:cs="Arial"/>
          <w:spacing w:val="3"/>
        </w:rPr>
        <w:t xml:space="preserve"> </w:t>
      </w:r>
      <w:r w:rsidRPr="008B7F89">
        <w:rPr>
          <w:rFonts w:ascii="Arial" w:eastAsia="Times New Roman" w:hAnsi="Arial" w:cs="Arial"/>
          <w:color w:val="000000"/>
        </w:rPr>
        <w:t>besonders</w:t>
      </w:r>
      <w:r w:rsidRPr="008B7F89">
        <w:rPr>
          <w:rFonts w:ascii="Arial" w:eastAsia="Times New Roman" w:hAnsi="Arial" w:cs="Arial"/>
          <w:spacing w:val="3"/>
        </w:rPr>
        <w:t xml:space="preserve"> </w:t>
      </w:r>
      <w:r w:rsidRPr="008B7F89">
        <w:rPr>
          <w:rFonts w:ascii="Arial" w:eastAsia="Times New Roman" w:hAnsi="Arial" w:cs="Arial"/>
          <w:color w:val="000000"/>
        </w:rPr>
        <w:t>im</w:t>
      </w:r>
      <w:r w:rsidRPr="008B7F89">
        <w:rPr>
          <w:rFonts w:ascii="Arial" w:eastAsia="Times New Roman" w:hAnsi="Arial" w:cs="Arial"/>
          <w:spacing w:val="3"/>
        </w:rPr>
        <w:t xml:space="preserve"> </w:t>
      </w:r>
      <w:r w:rsidRPr="008B7F89">
        <w:rPr>
          <w:rFonts w:ascii="Arial" w:eastAsia="Times New Roman" w:hAnsi="Arial" w:cs="Arial"/>
          <w:color w:val="000000"/>
        </w:rPr>
        <w:t>Bereich</w:t>
      </w:r>
      <w:r w:rsidRPr="008B7F89">
        <w:rPr>
          <w:rFonts w:ascii="Arial" w:eastAsia="Times New Roman" w:hAnsi="Arial" w:cs="Arial"/>
          <w:spacing w:val="4"/>
        </w:rPr>
        <w:t xml:space="preserve"> </w:t>
      </w:r>
      <w:r w:rsidRPr="008B7F89">
        <w:rPr>
          <w:rFonts w:ascii="Arial" w:eastAsia="Times New Roman" w:hAnsi="Arial" w:cs="Arial"/>
          <w:color w:val="000000"/>
        </w:rPr>
        <w:t>Evoluti</w:t>
      </w:r>
      <w:r w:rsidRPr="008B7F89">
        <w:rPr>
          <w:rFonts w:ascii="Arial" w:eastAsia="Times New Roman" w:hAnsi="Arial" w:cs="Arial"/>
          <w:color w:val="000000"/>
          <w:spacing w:val="4"/>
        </w:rPr>
        <w:t>on</w:t>
      </w:r>
      <w:proofErr w:type="gramStart"/>
      <w:r w:rsidRPr="008B7F89">
        <w:rPr>
          <w:rFonts w:ascii="Arial" w:eastAsia="Times New Roman" w:hAnsi="Arial" w:cs="Arial"/>
          <w:color w:val="000000"/>
          <w:spacing w:val="4"/>
        </w:rPr>
        <w:t>,</w:t>
      </w:r>
      <w:r w:rsidRPr="008B7F89">
        <w:rPr>
          <w:rFonts w:ascii="Arial" w:eastAsia="Times New Roman" w:hAnsi="Arial" w:cs="Arial"/>
          <w:spacing w:val="2"/>
        </w:rPr>
        <w:t xml:space="preserve"> </w:t>
      </w:r>
      <w:r w:rsidRPr="008B7F89">
        <w:rPr>
          <w:rFonts w:ascii="Arial" w:eastAsia="Times New Roman" w:hAnsi="Arial" w:cs="Arial"/>
          <w:color w:val="000000"/>
          <w:spacing w:val="4"/>
        </w:rPr>
        <w:t>umfangreiches</w:t>
      </w:r>
      <w:proofErr w:type="gramEnd"/>
      <w:r w:rsidRPr="008B7F89">
        <w:rPr>
          <w:rFonts w:ascii="Arial" w:eastAsia="Times New Roman" w:hAnsi="Arial" w:cs="Arial"/>
          <w:spacing w:val="3"/>
        </w:rPr>
        <w:t xml:space="preserve"> </w:t>
      </w:r>
      <w:r w:rsidRPr="008B7F89">
        <w:rPr>
          <w:rFonts w:ascii="Arial" w:eastAsia="Times New Roman" w:hAnsi="Arial" w:cs="Arial"/>
          <w:color w:val="000000"/>
          <w:spacing w:val="5"/>
        </w:rPr>
        <w:t>Material</w:t>
      </w:r>
      <w:r w:rsidRPr="008B7F89">
        <w:rPr>
          <w:rFonts w:ascii="Arial" w:eastAsia="Times New Roman" w:hAnsi="Arial" w:cs="Arial"/>
          <w:spacing w:val="2"/>
        </w:rPr>
        <w:t xml:space="preserve"> </w:t>
      </w:r>
      <w:r w:rsidRPr="008B7F89">
        <w:rPr>
          <w:rFonts w:ascii="Arial" w:eastAsia="Times New Roman" w:hAnsi="Arial" w:cs="Arial"/>
          <w:color w:val="000000"/>
          <w:spacing w:val="6"/>
        </w:rPr>
        <w:t>zur</w:t>
      </w:r>
      <w:r w:rsidRPr="008B7F89">
        <w:rPr>
          <w:rFonts w:ascii="Arial" w:eastAsia="Times New Roman" w:hAnsi="Arial" w:cs="Arial"/>
          <w:spacing w:val="3"/>
        </w:rPr>
        <w:t xml:space="preserve"> </w:t>
      </w:r>
      <w:r w:rsidRPr="008B7F89">
        <w:rPr>
          <w:rFonts w:ascii="Arial" w:eastAsia="Times New Roman" w:hAnsi="Arial" w:cs="Arial"/>
          <w:color w:val="000000"/>
          <w:spacing w:val="4"/>
        </w:rPr>
        <w:t>evol</w:t>
      </w:r>
      <w:r w:rsidRPr="008B7F89">
        <w:rPr>
          <w:rFonts w:ascii="Arial" w:eastAsia="Times New Roman" w:hAnsi="Arial" w:cs="Arial"/>
          <w:color w:val="000000"/>
          <w:spacing w:val="4"/>
        </w:rPr>
        <w:t>u</w:t>
      </w:r>
      <w:r w:rsidRPr="008B7F89">
        <w:rPr>
          <w:rFonts w:ascii="Arial" w:eastAsia="Times New Roman" w:hAnsi="Arial" w:cs="Arial"/>
          <w:color w:val="000000"/>
          <w:spacing w:val="4"/>
        </w:rPr>
        <w:t>tionären</w:t>
      </w:r>
      <w:r w:rsidRPr="008B7F89">
        <w:rPr>
          <w:rFonts w:ascii="Arial" w:eastAsia="Times New Roman" w:hAnsi="Arial" w:cs="Arial"/>
          <w:spacing w:val="3"/>
        </w:rPr>
        <w:t xml:space="preserve"> </w:t>
      </w:r>
      <w:r w:rsidRPr="008B7F89">
        <w:rPr>
          <w:rFonts w:ascii="Arial" w:eastAsia="Times New Roman" w:hAnsi="Arial" w:cs="Arial"/>
          <w:color w:val="000000"/>
          <w:spacing w:val="5"/>
        </w:rPr>
        <w:t>Entwicklung.</w:t>
      </w:r>
      <w:r w:rsidRPr="008B7F89">
        <w:rPr>
          <w:rFonts w:ascii="Arial" w:eastAsia="Times New Roman" w:hAnsi="Arial" w:cs="Arial"/>
          <w:spacing w:val="2"/>
        </w:rPr>
        <w:t xml:space="preserve"> </w:t>
      </w:r>
      <w:r w:rsidRPr="008B7F89">
        <w:rPr>
          <w:rFonts w:ascii="Arial" w:eastAsia="Times New Roman" w:hAnsi="Arial" w:cs="Arial"/>
          <w:color w:val="000000"/>
          <w:spacing w:val="5"/>
        </w:rPr>
        <w:t>Das</w:t>
      </w:r>
      <w:r w:rsidRPr="008B7F89">
        <w:rPr>
          <w:rFonts w:ascii="Arial" w:eastAsia="Times New Roman" w:hAnsi="Arial" w:cs="Arial"/>
          <w:spacing w:val="3"/>
        </w:rPr>
        <w:t xml:space="preserve"> </w:t>
      </w:r>
      <w:r w:rsidRPr="008B7F89">
        <w:rPr>
          <w:rFonts w:ascii="Arial" w:eastAsia="Times New Roman" w:hAnsi="Arial" w:cs="Arial"/>
          <w:color w:val="000000"/>
          <w:spacing w:val="5"/>
        </w:rPr>
        <w:t>Methoden</w:t>
      </w:r>
      <w:r w:rsidRPr="008B7F89">
        <w:rPr>
          <w:rFonts w:ascii="Arial" w:eastAsia="Times New Roman" w:hAnsi="Arial" w:cs="Arial"/>
          <w:color w:val="000000"/>
          <w:spacing w:val="8"/>
        </w:rPr>
        <w:t>-</w:t>
      </w:r>
      <w:r w:rsidRPr="008B7F89">
        <w:rPr>
          <w:rFonts w:ascii="Arial" w:eastAsia="Times New Roman" w:hAnsi="Arial" w:cs="Arial"/>
          <w:spacing w:val="3"/>
        </w:rPr>
        <w:t xml:space="preserve"> </w:t>
      </w:r>
      <w:r w:rsidRPr="008B7F89">
        <w:rPr>
          <w:rFonts w:ascii="Arial" w:eastAsia="Times New Roman" w:hAnsi="Arial" w:cs="Arial"/>
          <w:color w:val="000000"/>
          <w:spacing w:val="5"/>
        </w:rPr>
        <w:t>und</w:t>
      </w:r>
      <w:r w:rsidRPr="008B7F89">
        <w:rPr>
          <w:rFonts w:ascii="Arial" w:eastAsia="Times New Roman" w:hAnsi="Arial" w:cs="Arial"/>
          <w:spacing w:val="2"/>
        </w:rPr>
        <w:t xml:space="preserve"> </w:t>
      </w:r>
      <w:r w:rsidRPr="008B7F89">
        <w:rPr>
          <w:rFonts w:ascii="Arial" w:eastAsia="Times New Roman" w:hAnsi="Arial" w:cs="Arial"/>
          <w:color w:val="000000"/>
          <w:spacing w:val="5"/>
        </w:rPr>
        <w:t>Medienkonzept</w:t>
      </w:r>
      <w:r w:rsidRPr="008B7F89">
        <w:rPr>
          <w:rFonts w:ascii="Arial" w:eastAsia="Times New Roman" w:hAnsi="Arial" w:cs="Arial"/>
          <w:spacing w:val="3"/>
        </w:rPr>
        <w:t xml:space="preserve"> </w:t>
      </w:r>
      <w:r w:rsidRPr="008B7F89">
        <w:rPr>
          <w:rFonts w:ascii="Arial" w:eastAsia="Times New Roman" w:hAnsi="Arial" w:cs="Arial"/>
          <w:color w:val="000000"/>
          <w:spacing w:val="4"/>
        </w:rPr>
        <w:t>der</w:t>
      </w:r>
      <w:r w:rsidRPr="008B7F89">
        <w:rPr>
          <w:rFonts w:ascii="Arial" w:eastAsia="Times New Roman" w:hAnsi="Arial" w:cs="Arial"/>
          <w:spacing w:val="2"/>
        </w:rPr>
        <w:t xml:space="preserve"> </w:t>
      </w:r>
      <w:r w:rsidRPr="008B7F89">
        <w:rPr>
          <w:rFonts w:ascii="Arial" w:eastAsia="Times New Roman" w:hAnsi="Arial" w:cs="Arial"/>
          <w:color w:val="000000"/>
          <w:spacing w:val="5"/>
        </w:rPr>
        <w:t>Schule</w:t>
      </w:r>
      <w:r w:rsidRPr="008B7F89">
        <w:rPr>
          <w:rFonts w:ascii="Arial" w:eastAsia="Times New Roman" w:hAnsi="Arial" w:cs="Arial"/>
        </w:rPr>
        <w:t xml:space="preserve"> </w:t>
      </w:r>
      <w:r w:rsidRPr="008B7F89">
        <w:rPr>
          <w:rFonts w:ascii="Arial" w:eastAsia="Times New Roman" w:hAnsi="Arial" w:cs="Arial"/>
          <w:color w:val="000000"/>
          <w:spacing w:val="1"/>
        </w:rPr>
        <w:t>bietet</w:t>
      </w:r>
      <w:r w:rsidRPr="008B7F89">
        <w:rPr>
          <w:rFonts w:ascii="Arial" w:eastAsia="Times New Roman" w:hAnsi="Arial" w:cs="Arial"/>
          <w:spacing w:val="1"/>
        </w:rPr>
        <w:t xml:space="preserve"> </w:t>
      </w:r>
      <w:r w:rsidRPr="008B7F89">
        <w:rPr>
          <w:rFonts w:ascii="Arial" w:eastAsia="Times New Roman" w:hAnsi="Arial" w:cs="Arial"/>
          <w:color w:val="000000"/>
          <w:spacing w:val="3"/>
        </w:rPr>
        <w:t>einen</w:t>
      </w:r>
      <w:r w:rsidRPr="008B7F89">
        <w:rPr>
          <w:rFonts w:ascii="Arial" w:eastAsia="Times New Roman" w:hAnsi="Arial" w:cs="Arial"/>
          <w:spacing w:val="2"/>
        </w:rPr>
        <w:t xml:space="preserve"> </w:t>
      </w:r>
      <w:r w:rsidRPr="008B7F89">
        <w:rPr>
          <w:rFonts w:ascii="Arial" w:eastAsia="Times New Roman" w:hAnsi="Arial" w:cs="Arial"/>
          <w:color w:val="000000"/>
          <w:spacing w:val="2"/>
        </w:rPr>
        <w:t>Überblick</w:t>
      </w:r>
      <w:r w:rsidRPr="008B7F89">
        <w:rPr>
          <w:rFonts w:ascii="Arial" w:eastAsia="Times New Roman" w:hAnsi="Arial" w:cs="Arial"/>
          <w:spacing w:val="2"/>
        </w:rPr>
        <w:t xml:space="preserve"> </w:t>
      </w:r>
      <w:r w:rsidRPr="008B7F89">
        <w:rPr>
          <w:rFonts w:ascii="Arial" w:eastAsia="Times New Roman" w:hAnsi="Arial" w:cs="Arial"/>
          <w:color w:val="000000"/>
          <w:spacing w:val="3"/>
        </w:rPr>
        <w:t>über</w:t>
      </w:r>
      <w:r w:rsidRPr="008B7F89">
        <w:rPr>
          <w:rFonts w:ascii="Arial" w:eastAsia="Times New Roman" w:hAnsi="Arial" w:cs="Arial"/>
          <w:spacing w:val="1"/>
        </w:rPr>
        <w:t xml:space="preserve"> </w:t>
      </w:r>
      <w:r w:rsidRPr="008B7F89">
        <w:rPr>
          <w:rFonts w:ascii="Arial" w:eastAsia="Times New Roman" w:hAnsi="Arial" w:cs="Arial"/>
          <w:color w:val="000000"/>
          <w:spacing w:val="2"/>
        </w:rPr>
        <w:t>Absprachen</w:t>
      </w:r>
      <w:r w:rsidRPr="008B7F89">
        <w:rPr>
          <w:rFonts w:ascii="Arial" w:eastAsia="Times New Roman" w:hAnsi="Arial" w:cs="Arial"/>
          <w:spacing w:val="2"/>
        </w:rPr>
        <w:t xml:space="preserve"> </w:t>
      </w:r>
      <w:r w:rsidRPr="008B7F89">
        <w:rPr>
          <w:rFonts w:ascii="Arial" w:eastAsia="Times New Roman" w:hAnsi="Arial" w:cs="Arial"/>
          <w:color w:val="000000"/>
          <w:spacing w:val="5"/>
        </w:rPr>
        <w:t>mit</w:t>
      </w:r>
      <w:r w:rsidRPr="008B7F89">
        <w:rPr>
          <w:rFonts w:ascii="Arial" w:eastAsia="Times New Roman" w:hAnsi="Arial" w:cs="Arial"/>
          <w:spacing w:val="2"/>
        </w:rPr>
        <w:t xml:space="preserve"> </w:t>
      </w:r>
      <w:r w:rsidRPr="008B7F89">
        <w:rPr>
          <w:rFonts w:ascii="Arial" w:eastAsia="Times New Roman" w:hAnsi="Arial" w:cs="Arial"/>
          <w:color w:val="000000"/>
          <w:spacing w:val="2"/>
        </w:rPr>
        <w:t>anderen</w:t>
      </w:r>
      <w:r w:rsidRPr="008B7F89">
        <w:rPr>
          <w:rFonts w:ascii="Arial" w:eastAsia="Times New Roman" w:hAnsi="Arial" w:cs="Arial"/>
          <w:spacing w:val="2"/>
        </w:rPr>
        <w:t xml:space="preserve"> </w:t>
      </w:r>
      <w:r w:rsidRPr="008B7F89">
        <w:rPr>
          <w:rFonts w:ascii="Arial" w:eastAsia="Times New Roman" w:hAnsi="Arial" w:cs="Arial"/>
          <w:color w:val="000000"/>
          <w:spacing w:val="2"/>
        </w:rPr>
        <w:t>Fächern</w:t>
      </w:r>
      <w:r w:rsidRPr="008B7F89">
        <w:rPr>
          <w:rFonts w:ascii="Arial" w:eastAsia="Times New Roman" w:hAnsi="Arial" w:cs="Arial"/>
          <w:spacing w:val="1"/>
        </w:rPr>
        <w:t xml:space="preserve"> </w:t>
      </w:r>
      <w:r w:rsidRPr="008B7F89">
        <w:rPr>
          <w:rFonts w:ascii="Arial" w:eastAsia="Times New Roman" w:hAnsi="Arial" w:cs="Arial"/>
          <w:color w:val="000000"/>
          <w:spacing w:val="4"/>
        </w:rPr>
        <w:t>zur</w:t>
      </w:r>
      <w:r w:rsidRPr="008B7F89">
        <w:rPr>
          <w:rFonts w:ascii="Arial" w:eastAsia="Times New Roman" w:hAnsi="Arial" w:cs="Arial"/>
          <w:spacing w:val="3"/>
        </w:rPr>
        <w:t xml:space="preserve"> </w:t>
      </w:r>
      <w:r w:rsidRPr="008B7F89">
        <w:rPr>
          <w:rFonts w:ascii="Arial" w:eastAsia="Times New Roman" w:hAnsi="Arial" w:cs="Arial"/>
          <w:color w:val="000000"/>
          <w:spacing w:val="2"/>
        </w:rPr>
        <w:t>Erlangung</w:t>
      </w:r>
      <w:r w:rsidRPr="008B7F89">
        <w:rPr>
          <w:rFonts w:ascii="Arial" w:eastAsia="Times New Roman" w:hAnsi="Arial" w:cs="Arial"/>
          <w:spacing w:val="1"/>
        </w:rPr>
        <w:t xml:space="preserve"> </w:t>
      </w:r>
      <w:r w:rsidRPr="008B7F89">
        <w:rPr>
          <w:rFonts w:ascii="Arial" w:eastAsia="Times New Roman" w:hAnsi="Arial" w:cs="Arial"/>
          <w:color w:val="000000"/>
          <w:spacing w:val="2"/>
        </w:rPr>
        <w:t>konzeptbezogener</w:t>
      </w:r>
      <w:r w:rsidRPr="008B7F89">
        <w:rPr>
          <w:rFonts w:ascii="Arial" w:eastAsia="Times New Roman" w:hAnsi="Arial" w:cs="Arial"/>
          <w:spacing w:val="2"/>
        </w:rPr>
        <w:t xml:space="preserve"> </w:t>
      </w:r>
      <w:r w:rsidRPr="008B7F89">
        <w:rPr>
          <w:rFonts w:ascii="Arial" w:eastAsia="Times New Roman" w:hAnsi="Arial" w:cs="Arial"/>
          <w:color w:val="000000"/>
          <w:spacing w:val="6"/>
        </w:rPr>
        <w:t>und</w:t>
      </w:r>
      <w:r w:rsidRPr="008B7F89">
        <w:rPr>
          <w:rFonts w:ascii="Arial" w:eastAsia="Times New Roman" w:hAnsi="Arial" w:cs="Arial"/>
          <w:spacing w:val="2"/>
        </w:rPr>
        <w:t xml:space="preserve"> </w:t>
      </w:r>
      <w:r w:rsidRPr="008B7F89">
        <w:rPr>
          <w:rFonts w:ascii="Arial" w:eastAsia="Times New Roman" w:hAnsi="Arial" w:cs="Arial"/>
          <w:color w:val="000000"/>
          <w:spacing w:val="2"/>
        </w:rPr>
        <w:t>besonders</w:t>
      </w:r>
      <w:r w:rsidRPr="008B7F89">
        <w:rPr>
          <w:rFonts w:ascii="Arial" w:eastAsia="Times New Roman" w:hAnsi="Arial" w:cs="Arial"/>
        </w:rPr>
        <w:t xml:space="preserve"> </w:t>
      </w:r>
      <w:r w:rsidRPr="008B7F89">
        <w:rPr>
          <w:rFonts w:ascii="Arial" w:eastAsia="Times New Roman" w:hAnsi="Arial" w:cs="Arial"/>
          <w:color w:val="000000"/>
        </w:rPr>
        <w:t>pr</w:t>
      </w:r>
      <w:r w:rsidRPr="008B7F89">
        <w:rPr>
          <w:rFonts w:ascii="Arial" w:eastAsia="Times New Roman" w:hAnsi="Arial" w:cs="Arial"/>
          <w:color w:val="000000"/>
        </w:rPr>
        <w:t>o</w:t>
      </w:r>
      <w:r w:rsidRPr="008B7F89">
        <w:rPr>
          <w:rFonts w:ascii="Arial" w:eastAsia="Times New Roman" w:hAnsi="Arial" w:cs="Arial"/>
          <w:color w:val="000000"/>
        </w:rPr>
        <w:t>zessbezogener</w:t>
      </w:r>
      <w:r w:rsidRPr="008B7F89">
        <w:rPr>
          <w:rFonts w:ascii="Arial" w:eastAsia="Times New Roman" w:hAnsi="Arial" w:cs="Arial"/>
          <w:spacing w:val="12"/>
        </w:rPr>
        <w:t xml:space="preserve"> </w:t>
      </w:r>
      <w:r w:rsidRPr="008B7F89">
        <w:rPr>
          <w:rFonts w:ascii="Arial" w:eastAsia="Times New Roman" w:hAnsi="Arial" w:cs="Arial"/>
          <w:color w:val="000000"/>
        </w:rPr>
        <w:t>Kompetenzen.</w:t>
      </w:r>
      <w:r w:rsidRPr="008B7F89">
        <w:rPr>
          <w:rFonts w:ascii="Arial" w:eastAsia="Times New Roman" w:hAnsi="Arial" w:cs="Arial"/>
          <w:spacing w:val="13"/>
        </w:rPr>
        <w:t xml:space="preserve"> </w:t>
      </w:r>
      <w:bookmarkStart w:id="0" w:name="_GoBack"/>
      <w:bookmarkEnd w:id="0"/>
    </w:p>
    <w:sectPr w:rsidR="00D445F0" w:rsidRPr="00E952F6" w:rsidSect="00FB3AF8">
      <w:headerReference w:type="default" r:id="rId10"/>
      <w:headerReference w:type="first" r:id="rId11"/>
      <w:footerReference w:type="first" r:id="rId12"/>
      <w:pgSz w:w="11906" w:h="16838" w:code="9"/>
      <w:pgMar w:top="1956" w:right="1134" w:bottom="993" w:left="1418" w:header="907" w:footer="44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E46D8" w14:textId="77777777" w:rsidR="006300E1" w:rsidRDefault="006300E1" w:rsidP="005D7700">
      <w:r>
        <w:separator/>
      </w:r>
    </w:p>
  </w:endnote>
  <w:endnote w:type="continuationSeparator" w:id="0">
    <w:p w14:paraId="2B11F168" w14:textId="77777777" w:rsidR="006300E1" w:rsidRDefault="006300E1" w:rsidP="005D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Arial Narrow'">
    <w:altName w:val="Arial"/>
    <w:charset w:val="00"/>
    <w:family w:val="swiss"/>
    <w:pitch w:val="default"/>
  </w:font>
  <w:font w:name="Helvetica">
    <w:panose1 w:val="00000000000000000000"/>
    <w:charset w:val="00"/>
    <w:family w:val="auto"/>
    <w:pitch w:val="variable"/>
    <w:sig w:usb0="E00002FF" w:usb1="5000785B" w:usb2="00000000" w:usb3="00000000" w:csb0="0000019F" w:csb1="00000000"/>
  </w:font>
  <w:font w:name="Wingdings 3">
    <w:panose1 w:val="05040102010807070707"/>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31140" w14:textId="77777777" w:rsidR="00E952F6" w:rsidRDefault="00E952F6" w:rsidP="00D31DD2">
    <w:pPr>
      <w:pStyle w:val="Fuzeile"/>
      <w:tabs>
        <w:tab w:val="clear" w:pos="4536"/>
        <w:tab w:val="clear" w:pos="9072"/>
        <w:tab w:val="left" w:pos="5625"/>
        <w:tab w:val="center" w:pos="7088"/>
        <w:tab w:val="left" w:pos="8295"/>
        <w:tab w:val="right" w:pos="13892"/>
      </w:tabs>
    </w:pPr>
    <w:r>
      <w:tab/>
    </w:r>
    <w:r w:rsidRPr="00A05C70">
      <w:rPr>
        <w:sz w:val="12"/>
        <w:szCs w:val="12"/>
      </w:rPr>
      <w:tab/>
      <w:t>MÄRKISCHES GYMNASIUM ISERLOHN</w:t>
    </w:r>
    <w:r>
      <w:tab/>
    </w:r>
    <w:r>
      <w:tab/>
    </w:r>
    <w:r>
      <w:fldChar w:fldCharType="begin"/>
    </w:r>
    <w:r>
      <w:instrText xml:space="preserve"> PAGE   \* MERGEFORMAT </w:instrText>
    </w:r>
    <w:r>
      <w:fldChar w:fldCharType="separate"/>
    </w:r>
    <w:r>
      <w:rPr>
        <w:noProof/>
      </w:rPr>
      <w:t>22</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2CF62" w14:textId="77777777" w:rsidR="00E952F6" w:rsidRDefault="00E952F6">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466B3" w14:textId="77777777" w:rsidR="00FC548F" w:rsidRDefault="000E3E4A">
    <w:pPr>
      <w:pStyle w:val="Fuzeile"/>
    </w:pPr>
    <w:r>
      <w:rPr>
        <w:noProof/>
        <w:lang w:eastAsia="de-DE"/>
      </w:rPr>
      <w:drawing>
        <wp:inline distT="0" distB="0" distL="0" distR="0" wp14:anchorId="77CA4E66" wp14:editId="272E9C69">
          <wp:extent cx="5496560" cy="503555"/>
          <wp:effectExtent l="0" t="0" r="0" b="4445"/>
          <wp:docPr id="1" name="Bild 3" descr="Beschreibung: Briefkopf_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Briefkopf_un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6560" cy="50355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A42EE" w14:textId="77777777" w:rsidR="006300E1" w:rsidRDefault="006300E1" w:rsidP="005D7700">
      <w:r>
        <w:separator/>
      </w:r>
    </w:p>
  </w:footnote>
  <w:footnote w:type="continuationSeparator" w:id="0">
    <w:p w14:paraId="41EBC45C" w14:textId="77777777" w:rsidR="006300E1" w:rsidRDefault="006300E1" w:rsidP="005D77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5F11F" w14:textId="77777777" w:rsidR="00FC548F" w:rsidRDefault="00FC548F" w:rsidP="005E2421">
    <w:pPr>
      <w:pStyle w:val="Kopfzeile"/>
      <w:jc w:val="center"/>
    </w:pPr>
    <w:r>
      <w:t xml:space="preserve">Seite </w:t>
    </w:r>
    <w:r>
      <w:fldChar w:fldCharType="begin"/>
    </w:r>
    <w:r w:rsidR="000E3E4A">
      <w:instrText>PAGE</w:instrText>
    </w:r>
    <w:r>
      <w:instrText xml:space="preserve">   \* MERGEFORMAT</w:instrText>
    </w:r>
    <w:r>
      <w:fldChar w:fldCharType="separate"/>
    </w:r>
    <w:r w:rsidR="00E952F6">
      <w:rPr>
        <w:noProof/>
      </w:rPr>
      <w:t>3</w:t>
    </w:r>
    <w: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0A107" w14:textId="77777777" w:rsidR="00FC548F" w:rsidRDefault="00D445F0" w:rsidP="00506DF5">
    <w:pPr>
      <w:pStyle w:val="Kopfzeile"/>
      <w:spacing w:line="240" w:lineRule="auto"/>
      <w:jc w:val="right"/>
    </w:pPr>
    <w:r>
      <w:rPr>
        <w:noProof/>
        <w:lang w:eastAsia="de-DE"/>
      </w:rPr>
      <w:drawing>
        <wp:anchor distT="0" distB="0" distL="114300" distR="114300" simplePos="0" relativeHeight="251655679" behindDoc="1" locked="0" layoutInCell="1" allowOverlap="1" wp14:anchorId="59C693D8" wp14:editId="3222B018">
          <wp:simplePos x="0" y="0"/>
          <wp:positionH relativeFrom="column">
            <wp:posOffset>3657600</wp:posOffset>
          </wp:positionH>
          <wp:positionV relativeFrom="paragraph">
            <wp:posOffset>-8255</wp:posOffset>
          </wp:positionV>
          <wp:extent cx="2514600" cy="1536065"/>
          <wp:effectExtent l="0" t="0" r="0" b="0"/>
          <wp:wrapNone/>
          <wp:docPr id="6" name="Bild 6" descr="FK_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K_BIOLOG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1536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7E682D" w14:textId="77777777" w:rsidR="00FC548F" w:rsidRDefault="00FC548F" w:rsidP="00FB3AF8">
    <w:pPr>
      <w:pStyle w:val="Kopfzeile"/>
      <w:spacing w:line="240" w:lineRule="auto"/>
      <w:jc w:val="center"/>
    </w:pPr>
  </w:p>
  <w:p w14:paraId="496F6FFF" w14:textId="77777777" w:rsidR="00FC548F" w:rsidRDefault="00FC548F" w:rsidP="00FB3AF8">
    <w:pPr>
      <w:pStyle w:val="Kopfzeile"/>
      <w:spacing w:line="240" w:lineRule="auto"/>
      <w:jc w:val="center"/>
    </w:pPr>
  </w:p>
  <w:p w14:paraId="532867D2" w14:textId="77777777" w:rsidR="00FC548F" w:rsidRDefault="00FC548F" w:rsidP="00FB3AF8">
    <w:pPr>
      <w:pStyle w:val="Kopfzeile"/>
      <w:spacing w:line="240" w:lineRule="auto"/>
      <w:jc w:val="center"/>
    </w:pPr>
  </w:p>
  <w:p w14:paraId="5023C97E" w14:textId="77777777" w:rsidR="00FC548F" w:rsidRDefault="00FC548F" w:rsidP="00FB3AF8">
    <w:pPr>
      <w:pStyle w:val="Kopfzeile"/>
      <w:spacing w:line="240" w:lineRule="auto"/>
      <w:jc w:val="center"/>
    </w:pPr>
  </w:p>
  <w:p w14:paraId="07F5B753" w14:textId="77777777" w:rsidR="00FC548F" w:rsidRDefault="00FC548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BBC"/>
    <w:multiLevelType w:val="hybridMultilevel"/>
    <w:tmpl w:val="9F0AD5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716043C"/>
    <w:multiLevelType w:val="hybridMultilevel"/>
    <w:tmpl w:val="C01EE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C6356F"/>
    <w:multiLevelType w:val="hybridMultilevel"/>
    <w:tmpl w:val="42A2C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4DB54EA"/>
    <w:multiLevelType w:val="hybridMultilevel"/>
    <w:tmpl w:val="E640AD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5AA4DD5"/>
    <w:multiLevelType w:val="hybridMultilevel"/>
    <w:tmpl w:val="DF2079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CF05F98"/>
    <w:multiLevelType w:val="hybridMultilevel"/>
    <w:tmpl w:val="C34E02A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6">
    <w:nsid w:val="1EFE304A"/>
    <w:multiLevelType w:val="hybridMultilevel"/>
    <w:tmpl w:val="DA1027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21451242"/>
    <w:multiLevelType w:val="hybridMultilevel"/>
    <w:tmpl w:val="F7F036D6"/>
    <w:lvl w:ilvl="0" w:tplc="04070001">
      <w:start w:val="1"/>
      <w:numFmt w:val="bullet"/>
      <w:lvlText w:val=""/>
      <w:lvlJc w:val="left"/>
      <w:pPr>
        <w:ind w:left="786" w:hanging="360"/>
      </w:pPr>
      <w:rPr>
        <w:rFonts w:ascii="Symbol" w:hAnsi="Symbol" w:hint="default"/>
      </w:rPr>
    </w:lvl>
    <w:lvl w:ilvl="1" w:tplc="04070003">
      <w:start w:val="1"/>
      <w:numFmt w:val="bullet"/>
      <w:lvlText w:val="o"/>
      <w:lvlJc w:val="left"/>
      <w:pPr>
        <w:ind w:left="197" w:hanging="360"/>
      </w:pPr>
      <w:rPr>
        <w:rFonts w:ascii="Courier New" w:hAnsi="Courier New" w:cs="Courier New" w:hint="default"/>
      </w:rPr>
    </w:lvl>
    <w:lvl w:ilvl="2" w:tplc="04070005">
      <w:start w:val="1"/>
      <w:numFmt w:val="bullet"/>
      <w:lvlText w:val=""/>
      <w:lvlJc w:val="left"/>
      <w:pPr>
        <w:ind w:left="917" w:hanging="360"/>
      </w:pPr>
      <w:rPr>
        <w:rFonts w:ascii="Wingdings" w:hAnsi="Wingdings" w:hint="default"/>
      </w:rPr>
    </w:lvl>
    <w:lvl w:ilvl="3" w:tplc="04070001" w:tentative="1">
      <w:start w:val="1"/>
      <w:numFmt w:val="bullet"/>
      <w:lvlText w:val=""/>
      <w:lvlJc w:val="left"/>
      <w:pPr>
        <w:ind w:left="1637" w:hanging="360"/>
      </w:pPr>
      <w:rPr>
        <w:rFonts w:ascii="Symbol" w:hAnsi="Symbol" w:hint="default"/>
      </w:rPr>
    </w:lvl>
    <w:lvl w:ilvl="4" w:tplc="04070003" w:tentative="1">
      <w:start w:val="1"/>
      <w:numFmt w:val="bullet"/>
      <w:lvlText w:val="o"/>
      <w:lvlJc w:val="left"/>
      <w:pPr>
        <w:ind w:left="2357" w:hanging="360"/>
      </w:pPr>
      <w:rPr>
        <w:rFonts w:ascii="Courier New" w:hAnsi="Courier New" w:cs="Courier New" w:hint="default"/>
      </w:rPr>
    </w:lvl>
    <w:lvl w:ilvl="5" w:tplc="04070005" w:tentative="1">
      <w:start w:val="1"/>
      <w:numFmt w:val="bullet"/>
      <w:lvlText w:val=""/>
      <w:lvlJc w:val="left"/>
      <w:pPr>
        <w:ind w:left="3077" w:hanging="360"/>
      </w:pPr>
      <w:rPr>
        <w:rFonts w:ascii="Wingdings" w:hAnsi="Wingdings" w:hint="default"/>
      </w:rPr>
    </w:lvl>
    <w:lvl w:ilvl="6" w:tplc="04070001" w:tentative="1">
      <w:start w:val="1"/>
      <w:numFmt w:val="bullet"/>
      <w:lvlText w:val=""/>
      <w:lvlJc w:val="left"/>
      <w:pPr>
        <w:ind w:left="3797" w:hanging="360"/>
      </w:pPr>
      <w:rPr>
        <w:rFonts w:ascii="Symbol" w:hAnsi="Symbol" w:hint="default"/>
      </w:rPr>
    </w:lvl>
    <w:lvl w:ilvl="7" w:tplc="04070003" w:tentative="1">
      <w:start w:val="1"/>
      <w:numFmt w:val="bullet"/>
      <w:lvlText w:val="o"/>
      <w:lvlJc w:val="left"/>
      <w:pPr>
        <w:ind w:left="4517" w:hanging="360"/>
      </w:pPr>
      <w:rPr>
        <w:rFonts w:ascii="Courier New" w:hAnsi="Courier New" w:cs="Courier New" w:hint="default"/>
      </w:rPr>
    </w:lvl>
    <w:lvl w:ilvl="8" w:tplc="04070005" w:tentative="1">
      <w:start w:val="1"/>
      <w:numFmt w:val="bullet"/>
      <w:lvlText w:val=""/>
      <w:lvlJc w:val="left"/>
      <w:pPr>
        <w:ind w:left="5237" w:hanging="360"/>
      </w:pPr>
      <w:rPr>
        <w:rFonts w:ascii="Wingdings" w:hAnsi="Wingdings" w:hint="default"/>
      </w:rPr>
    </w:lvl>
  </w:abstractNum>
  <w:abstractNum w:abstractNumId="8">
    <w:nsid w:val="233F580A"/>
    <w:multiLevelType w:val="hybridMultilevel"/>
    <w:tmpl w:val="4CB8B2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26EE273D"/>
    <w:multiLevelType w:val="hybridMultilevel"/>
    <w:tmpl w:val="15C0E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B3E36C1"/>
    <w:multiLevelType w:val="hybridMultilevel"/>
    <w:tmpl w:val="97844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83B5F9E"/>
    <w:multiLevelType w:val="hybridMultilevel"/>
    <w:tmpl w:val="1C52FBB4"/>
    <w:lvl w:ilvl="0" w:tplc="DE46C0B8">
      <w:start w:val="1"/>
      <w:numFmt w:val="bullet"/>
      <w:pStyle w:val="SchwerpunktAuflistung"/>
      <w:lvlText w:val="–"/>
      <w:lvlJc w:val="left"/>
      <w:pPr>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02848A9"/>
    <w:multiLevelType w:val="hybridMultilevel"/>
    <w:tmpl w:val="892A9E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337236C"/>
    <w:multiLevelType w:val="hybridMultilevel"/>
    <w:tmpl w:val="079C4BE6"/>
    <w:lvl w:ilvl="0" w:tplc="413265EE">
      <w:start w:val="1"/>
      <w:numFmt w:val="bullet"/>
      <w:pStyle w:val="bersichtsraster-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B75484E"/>
    <w:multiLevelType w:val="hybridMultilevel"/>
    <w:tmpl w:val="C520E7E2"/>
    <w:lvl w:ilvl="0" w:tplc="86BEB0BA">
      <w:start w:val="1"/>
      <w:numFmt w:val="decimal"/>
      <w:pStyle w:val="Listenabsatz"/>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nsid w:val="735A1C79"/>
    <w:multiLevelType w:val="hybridMultilevel"/>
    <w:tmpl w:val="090424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6526771"/>
    <w:multiLevelType w:val="hybridMultilevel"/>
    <w:tmpl w:val="9C6AF5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9F0443B"/>
    <w:multiLevelType w:val="hybridMultilevel"/>
    <w:tmpl w:val="A2E00A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A293F03"/>
    <w:multiLevelType w:val="hybridMultilevel"/>
    <w:tmpl w:val="707A8E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7C470670"/>
    <w:multiLevelType w:val="hybridMultilevel"/>
    <w:tmpl w:val="BAF02D42"/>
    <w:lvl w:ilvl="0" w:tplc="E692EE40">
      <w:numFmt w:val="bullet"/>
      <w:lvlText w:val="-"/>
      <w:lvlJc w:val="left"/>
      <w:pPr>
        <w:ind w:left="757" w:hanging="360"/>
      </w:pPr>
      <w:rPr>
        <w:rFonts w:ascii="Arial" w:eastAsiaTheme="minorHAnsi" w:hAnsi="Arial" w:cs="Arial" w:hint="default"/>
      </w:rPr>
    </w:lvl>
    <w:lvl w:ilvl="1" w:tplc="04070003" w:tentative="1">
      <w:start w:val="1"/>
      <w:numFmt w:val="bullet"/>
      <w:lvlText w:val="o"/>
      <w:lvlJc w:val="left"/>
      <w:pPr>
        <w:ind w:left="1477" w:hanging="360"/>
      </w:pPr>
      <w:rPr>
        <w:rFonts w:ascii="Courier New" w:hAnsi="Courier New" w:cs="Courier New" w:hint="default"/>
      </w:rPr>
    </w:lvl>
    <w:lvl w:ilvl="2" w:tplc="04070005" w:tentative="1">
      <w:start w:val="1"/>
      <w:numFmt w:val="bullet"/>
      <w:lvlText w:val=""/>
      <w:lvlJc w:val="left"/>
      <w:pPr>
        <w:ind w:left="2197" w:hanging="360"/>
      </w:pPr>
      <w:rPr>
        <w:rFonts w:ascii="Wingdings" w:hAnsi="Wingdings" w:hint="default"/>
      </w:rPr>
    </w:lvl>
    <w:lvl w:ilvl="3" w:tplc="04070001" w:tentative="1">
      <w:start w:val="1"/>
      <w:numFmt w:val="bullet"/>
      <w:lvlText w:val=""/>
      <w:lvlJc w:val="left"/>
      <w:pPr>
        <w:ind w:left="2917" w:hanging="360"/>
      </w:pPr>
      <w:rPr>
        <w:rFonts w:ascii="Symbol" w:hAnsi="Symbol" w:hint="default"/>
      </w:rPr>
    </w:lvl>
    <w:lvl w:ilvl="4" w:tplc="04070003" w:tentative="1">
      <w:start w:val="1"/>
      <w:numFmt w:val="bullet"/>
      <w:lvlText w:val="o"/>
      <w:lvlJc w:val="left"/>
      <w:pPr>
        <w:ind w:left="3637" w:hanging="360"/>
      </w:pPr>
      <w:rPr>
        <w:rFonts w:ascii="Courier New" w:hAnsi="Courier New" w:cs="Courier New" w:hint="default"/>
      </w:rPr>
    </w:lvl>
    <w:lvl w:ilvl="5" w:tplc="04070005" w:tentative="1">
      <w:start w:val="1"/>
      <w:numFmt w:val="bullet"/>
      <w:lvlText w:val=""/>
      <w:lvlJc w:val="left"/>
      <w:pPr>
        <w:ind w:left="4357" w:hanging="360"/>
      </w:pPr>
      <w:rPr>
        <w:rFonts w:ascii="Wingdings" w:hAnsi="Wingdings" w:hint="default"/>
      </w:rPr>
    </w:lvl>
    <w:lvl w:ilvl="6" w:tplc="04070001" w:tentative="1">
      <w:start w:val="1"/>
      <w:numFmt w:val="bullet"/>
      <w:lvlText w:val=""/>
      <w:lvlJc w:val="left"/>
      <w:pPr>
        <w:ind w:left="5077" w:hanging="360"/>
      </w:pPr>
      <w:rPr>
        <w:rFonts w:ascii="Symbol" w:hAnsi="Symbol" w:hint="default"/>
      </w:rPr>
    </w:lvl>
    <w:lvl w:ilvl="7" w:tplc="04070003" w:tentative="1">
      <w:start w:val="1"/>
      <w:numFmt w:val="bullet"/>
      <w:lvlText w:val="o"/>
      <w:lvlJc w:val="left"/>
      <w:pPr>
        <w:ind w:left="5797" w:hanging="360"/>
      </w:pPr>
      <w:rPr>
        <w:rFonts w:ascii="Courier New" w:hAnsi="Courier New" w:cs="Courier New" w:hint="default"/>
      </w:rPr>
    </w:lvl>
    <w:lvl w:ilvl="8" w:tplc="04070005" w:tentative="1">
      <w:start w:val="1"/>
      <w:numFmt w:val="bullet"/>
      <w:lvlText w:val=""/>
      <w:lvlJc w:val="left"/>
      <w:pPr>
        <w:ind w:left="6517"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7"/>
  </w:num>
  <w:num w:numId="4">
    <w:abstractNumId w:val="15"/>
  </w:num>
  <w:num w:numId="5">
    <w:abstractNumId w:val="14"/>
  </w:num>
  <w:num w:numId="6">
    <w:abstractNumId w:val="13"/>
  </w:num>
  <w:num w:numId="7">
    <w:abstractNumId w:val="5"/>
  </w:num>
  <w:num w:numId="8">
    <w:abstractNumId w:val="19"/>
  </w:num>
  <w:num w:numId="9">
    <w:abstractNumId w:val="11"/>
  </w:num>
  <w:num w:numId="10">
    <w:abstractNumId w:val="4"/>
  </w:num>
  <w:num w:numId="11">
    <w:abstractNumId w:val="6"/>
  </w:num>
  <w:num w:numId="12">
    <w:abstractNumId w:val="12"/>
  </w:num>
  <w:num w:numId="13">
    <w:abstractNumId w:val="8"/>
  </w:num>
  <w:num w:numId="14">
    <w:abstractNumId w:val="17"/>
  </w:num>
  <w:num w:numId="15">
    <w:abstractNumId w:val="2"/>
  </w:num>
  <w:num w:numId="16">
    <w:abstractNumId w:val="10"/>
  </w:num>
  <w:num w:numId="17">
    <w:abstractNumId w:val="9"/>
  </w:num>
  <w:num w:numId="18">
    <w:abstractNumId w:val="1"/>
  </w:num>
  <w:num w:numId="19">
    <w:abstractNumId w:val="0"/>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grammar="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D0"/>
    <w:rsid w:val="000959F0"/>
    <w:rsid w:val="000B1769"/>
    <w:rsid w:val="000D6FD6"/>
    <w:rsid w:val="000E3E4A"/>
    <w:rsid w:val="00112BB6"/>
    <w:rsid w:val="001158FB"/>
    <w:rsid w:val="00144A08"/>
    <w:rsid w:val="00173495"/>
    <w:rsid w:val="001C46C9"/>
    <w:rsid w:val="001C6989"/>
    <w:rsid w:val="001E074E"/>
    <w:rsid w:val="002A3291"/>
    <w:rsid w:val="002C3066"/>
    <w:rsid w:val="00341C8F"/>
    <w:rsid w:val="00353666"/>
    <w:rsid w:val="00360C89"/>
    <w:rsid w:val="00392511"/>
    <w:rsid w:val="003B0913"/>
    <w:rsid w:val="003C20C1"/>
    <w:rsid w:val="003E7689"/>
    <w:rsid w:val="004102F9"/>
    <w:rsid w:val="00433263"/>
    <w:rsid w:val="004465D4"/>
    <w:rsid w:val="00452EB3"/>
    <w:rsid w:val="00456881"/>
    <w:rsid w:val="00472551"/>
    <w:rsid w:val="0048618F"/>
    <w:rsid w:val="00495C25"/>
    <w:rsid w:val="00506DF5"/>
    <w:rsid w:val="0050776E"/>
    <w:rsid w:val="005471B0"/>
    <w:rsid w:val="005914FD"/>
    <w:rsid w:val="005D64B6"/>
    <w:rsid w:val="005D7700"/>
    <w:rsid w:val="005E2421"/>
    <w:rsid w:val="00613486"/>
    <w:rsid w:val="006300E1"/>
    <w:rsid w:val="00633001"/>
    <w:rsid w:val="006413D3"/>
    <w:rsid w:val="00687BA1"/>
    <w:rsid w:val="006A1EFD"/>
    <w:rsid w:val="006B31E9"/>
    <w:rsid w:val="006C2521"/>
    <w:rsid w:val="007349C4"/>
    <w:rsid w:val="00771887"/>
    <w:rsid w:val="007921C1"/>
    <w:rsid w:val="007940D2"/>
    <w:rsid w:val="007B1799"/>
    <w:rsid w:val="007E001B"/>
    <w:rsid w:val="007E47E2"/>
    <w:rsid w:val="007F5F1C"/>
    <w:rsid w:val="00803CA8"/>
    <w:rsid w:val="008243E9"/>
    <w:rsid w:val="008775E2"/>
    <w:rsid w:val="008A03D0"/>
    <w:rsid w:val="008B5CCC"/>
    <w:rsid w:val="008B5EF2"/>
    <w:rsid w:val="008C0A40"/>
    <w:rsid w:val="00984484"/>
    <w:rsid w:val="009A3B53"/>
    <w:rsid w:val="009F0A1E"/>
    <w:rsid w:val="009F7CBA"/>
    <w:rsid w:val="00A0050D"/>
    <w:rsid w:val="00A22696"/>
    <w:rsid w:val="00A5515F"/>
    <w:rsid w:val="00A607B3"/>
    <w:rsid w:val="00A95EA2"/>
    <w:rsid w:val="00B238C3"/>
    <w:rsid w:val="00BA56F5"/>
    <w:rsid w:val="00BB4DE7"/>
    <w:rsid w:val="00C11B1D"/>
    <w:rsid w:val="00C269BA"/>
    <w:rsid w:val="00CD37FE"/>
    <w:rsid w:val="00D361A8"/>
    <w:rsid w:val="00D445F0"/>
    <w:rsid w:val="00D515BF"/>
    <w:rsid w:val="00D93430"/>
    <w:rsid w:val="00DA7652"/>
    <w:rsid w:val="00DB563A"/>
    <w:rsid w:val="00DD233D"/>
    <w:rsid w:val="00E638DE"/>
    <w:rsid w:val="00E952F6"/>
    <w:rsid w:val="00EC18EE"/>
    <w:rsid w:val="00EE74E1"/>
    <w:rsid w:val="00EF6D7F"/>
    <w:rsid w:val="00F42AEE"/>
    <w:rsid w:val="00F84631"/>
    <w:rsid w:val="00FB24C8"/>
    <w:rsid w:val="00FB3AF8"/>
    <w:rsid w:val="00FC3845"/>
    <w:rsid w:val="00FC548F"/>
    <w:rsid w:val="00FE3740"/>
    <w:rsid w:val="00FE457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2D0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21C1"/>
    <w:pPr>
      <w:spacing w:line="300" w:lineRule="atLeast"/>
    </w:pPr>
    <w:rPr>
      <w:sz w:val="22"/>
      <w:szCs w:val="22"/>
      <w:lang w:eastAsia="en-US"/>
    </w:rPr>
  </w:style>
  <w:style w:type="paragraph" w:styleId="berschrift1">
    <w:name w:val="heading 1"/>
    <w:basedOn w:val="Standard"/>
    <w:next w:val="Konstruktionshinweise"/>
    <w:link w:val="berschrift1Zeichen"/>
    <w:uiPriority w:val="9"/>
    <w:qFormat/>
    <w:rsid w:val="00E952F6"/>
    <w:pPr>
      <w:keepNext/>
      <w:keepLines/>
      <w:pageBreakBefore/>
      <w:tabs>
        <w:tab w:val="left" w:pos="709"/>
      </w:tabs>
      <w:spacing w:after="480" w:line="276" w:lineRule="auto"/>
      <w:ind w:left="709" w:hanging="709"/>
      <w:jc w:val="both"/>
      <w:outlineLvl w:val="0"/>
    </w:pPr>
    <w:rPr>
      <w:rFonts w:ascii="Arial" w:eastAsiaTheme="majorEastAsia" w:hAnsi="Arial" w:cstheme="majorBidi"/>
      <w:b/>
      <w:bCs/>
      <w:sz w:val="28"/>
      <w:szCs w:val="28"/>
    </w:rPr>
  </w:style>
  <w:style w:type="paragraph" w:styleId="berschrift2">
    <w:name w:val="heading 2"/>
    <w:basedOn w:val="Standard"/>
    <w:next w:val="Standard"/>
    <w:link w:val="berschrift2Zeichen"/>
    <w:uiPriority w:val="9"/>
    <w:unhideWhenUsed/>
    <w:qFormat/>
    <w:rsid w:val="00E952F6"/>
    <w:pPr>
      <w:keepNext/>
      <w:keepLines/>
      <w:pageBreakBefore/>
      <w:tabs>
        <w:tab w:val="left" w:pos="426"/>
      </w:tabs>
      <w:spacing w:before="100" w:beforeAutospacing="1" w:after="240" w:line="276" w:lineRule="auto"/>
      <w:ind w:left="426" w:hanging="426"/>
      <w:outlineLvl w:val="1"/>
    </w:pPr>
    <w:rPr>
      <w:rFonts w:ascii="Arial" w:eastAsiaTheme="majorEastAsia" w:hAnsi="Arial" w:cstheme="majorBidi"/>
      <w:b/>
      <w:bCs/>
      <w:sz w:val="26"/>
      <w:szCs w:val="26"/>
    </w:rPr>
  </w:style>
  <w:style w:type="paragraph" w:styleId="berschrift3">
    <w:name w:val="heading 3"/>
    <w:basedOn w:val="Standard"/>
    <w:next w:val="Standard"/>
    <w:link w:val="berschrift3Zeichen"/>
    <w:uiPriority w:val="9"/>
    <w:unhideWhenUsed/>
    <w:qFormat/>
    <w:rsid w:val="00E952F6"/>
    <w:pPr>
      <w:keepNext/>
      <w:keepLines/>
      <w:pageBreakBefore/>
      <w:tabs>
        <w:tab w:val="left" w:pos="709"/>
      </w:tabs>
      <w:spacing w:before="200" w:line="276" w:lineRule="auto"/>
      <w:ind w:left="709" w:hanging="709"/>
      <w:jc w:val="both"/>
      <w:outlineLvl w:val="2"/>
    </w:pPr>
    <w:rPr>
      <w:rFonts w:ascii="Arial" w:eastAsiaTheme="majorEastAsia" w:hAnsi="Arial" w:cs="Arial"/>
      <w:b/>
      <w:bCs/>
    </w:rPr>
  </w:style>
  <w:style w:type="paragraph" w:styleId="berschrift4">
    <w:name w:val="heading 4"/>
    <w:basedOn w:val="Standard"/>
    <w:next w:val="Standard"/>
    <w:link w:val="berschrift4Zeichen"/>
    <w:uiPriority w:val="9"/>
    <w:unhideWhenUsed/>
    <w:qFormat/>
    <w:rsid w:val="00D445F0"/>
    <w:pPr>
      <w:keepNext/>
      <w:keepLines/>
      <w:spacing w:before="240" w:after="120" w:line="276" w:lineRule="auto"/>
      <w:jc w:val="both"/>
      <w:outlineLvl w:val="3"/>
    </w:pPr>
    <w:rPr>
      <w:rFonts w:ascii="Arial" w:eastAsiaTheme="majorEastAsia" w:hAnsi="Arial" w:cstheme="majorBidi"/>
      <w:b/>
      <w:bCs/>
      <w:i/>
      <w:iCs/>
    </w:rPr>
  </w:style>
  <w:style w:type="paragraph" w:styleId="berschrift5">
    <w:name w:val="heading 5"/>
    <w:basedOn w:val="Standard"/>
    <w:next w:val="Standard"/>
    <w:link w:val="berschrift5Zeichen"/>
    <w:uiPriority w:val="9"/>
    <w:unhideWhenUsed/>
    <w:qFormat/>
    <w:rsid w:val="00E952F6"/>
    <w:pPr>
      <w:spacing w:after="200" w:line="276" w:lineRule="auto"/>
      <w:contextualSpacing/>
      <w:outlineLvl w:val="4"/>
    </w:pPr>
    <w:rPr>
      <w:rFonts w:ascii="Arial" w:eastAsiaTheme="minorHAnsi" w:hAnsi="Arial" w:cstheme="minorBidi"/>
      <w:i/>
      <w:u w:val="single"/>
    </w:rPr>
  </w:style>
  <w:style w:type="paragraph" w:styleId="berschrift6">
    <w:name w:val="heading 6"/>
    <w:basedOn w:val="Standard"/>
    <w:next w:val="Standard"/>
    <w:link w:val="berschrift6Zeichen"/>
    <w:uiPriority w:val="9"/>
    <w:unhideWhenUsed/>
    <w:qFormat/>
    <w:rsid w:val="00E952F6"/>
    <w:pPr>
      <w:keepNext/>
      <w:keepLines/>
      <w:spacing w:before="200" w:line="276" w:lineRule="auto"/>
      <w:jc w:val="both"/>
      <w:outlineLvl w:val="5"/>
    </w:pPr>
    <w:rPr>
      <w:rFonts w:ascii="Arial" w:eastAsiaTheme="majorEastAsia" w:hAnsi="Arial" w:cstheme="majorBidi"/>
      <w:b/>
      <w:i/>
      <w:iCs/>
    </w:rPr>
  </w:style>
  <w:style w:type="paragraph" w:styleId="berschrift7">
    <w:name w:val="heading 7"/>
    <w:basedOn w:val="Standard"/>
    <w:next w:val="Standard"/>
    <w:link w:val="berschrift7Zeichen"/>
    <w:uiPriority w:val="9"/>
    <w:unhideWhenUsed/>
    <w:qFormat/>
    <w:rsid w:val="00E952F6"/>
    <w:pPr>
      <w:keepNext/>
      <w:keepLines/>
      <w:spacing w:before="200" w:line="276" w:lineRule="auto"/>
      <w:jc w:val="both"/>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D7700"/>
    <w:pPr>
      <w:tabs>
        <w:tab w:val="center" w:pos="4536"/>
        <w:tab w:val="right" w:pos="9072"/>
      </w:tabs>
    </w:pPr>
  </w:style>
  <w:style w:type="character" w:customStyle="1" w:styleId="KopfzeileZeichen">
    <w:name w:val="Kopfzeile Zeichen"/>
    <w:basedOn w:val="Absatzstandardschriftart"/>
    <w:link w:val="Kopfzeile"/>
    <w:uiPriority w:val="99"/>
    <w:rsid w:val="005D7700"/>
  </w:style>
  <w:style w:type="paragraph" w:styleId="Fuzeile">
    <w:name w:val="footer"/>
    <w:basedOn w:val="Standard"/>
    <w:link w:val="FuzeileZeichen"/>
    <w:uiPriority w:val="99"/>
    <w:unhideWhenUsed/>
    <w:rsid w:val="005D7700"/>
    <w:pPr>
      <w:tabs>
        <w:tab w:val="center" w:pos="4536"/>
        <w:tab w:val="right" w:pos="9072"/>
      </w:tabs>
    </w:pPr>
  </w:style>
  <w:style w:type="character" w:customStyle="1" w:styleId="FuzeileZeichen">
    <w:name w:val="Fußzeile Zeichen"/>
    <w:basedOn w:val="Absatzstandardschriftart"/>
    <w:link w:val="Fuzeile"/>
    <w:uiPriority w:val="99"/>
    <w:rsid w:val="005D7700"/>
  </w:style>
  <w:style w:type="character" w:styleId="Link">
    <w:name w:val="Hyperlink"/>
    <w:uiPriority w:val="99"/>
    <w:unhideWhenUsed/>
    <w:rsid w:val="005D7700"/>
    <w:rPr>
      <w:color w:val="0000FF"/>
      <w:u w:val="single"/>
    </w:rPr>
  </w:style>
  <w:style w:type="table" w:styleId="Tabellenraster">
    <w:name w:val="Table Grid"/>
    <w:basedOn w:val="NormaleTabelle"/>
    <w:uiPriority w:val="59"/>
    <w:rsid w:val="006A1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FB3AF8"/>
    <w:pPr>
      <w:spacing w:line="240" w:lineRule="auto"/>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FB3AF8"/>
    <w:rPr>
      <w:rFonts w:ascii="Lucida Grande" w:hAnsi="Lucida Grande" w:cs="Lucida Grande"/>
      <w:sz w:val="18"/>
      <w:szCs w:val="18"/>
    </w:rPr>
  </w:style>
  <w:style w:type="character" w:customStyle="1" w:styleId="berschrift4Zeichen">
    <w:name w:val="Überschrift 4 Zeichen"/>
    <w:basedOn w:val="Absatzstandardschriftart"/>
    <w:link w:val="berschrift4"/>
    <w:uiPriority w:val="9"/>
    <w:rsid w:val="00D445F0"/>
    <w:rPr>
      <w:rFonts w:ascii="Arial" w:eastAsiaTheme="majorEastAsia" w:hAnsi="Arial" w:cstheme="majorBidi"/>
      <w:b/>
      <w:bCs/>
      <w:i/>
      <w:iCs/>
      <w:sz w:val="22"/>
      <w:szCs w:val="22"/>
      <w:lang w:eastAsia="en-US"/>
    </w:rPr>
  </w:style>
  <w:style w:type="paragraph" w:styleId="Textkrper">
    <w:name w:val="Body Text"/>
    <w:basedOn w:val="Standard"/>
    <w:link w:val="TextkrperZeichen"/>
    <w:uiPriority w:val="1"/>
    <w:qFormat/>
    <w:rsid w:val="00D445F0"/>
    <w:pPr>
      <w:widowControl w:val="0"/>
      <w:autoSpaceDE w:val="0"/>
      <w:autoSpaceDN w:val="0"/>
      <w:spacing w:line="240" w:lineRule="auto"/>
      <w:ind w:left="116" w:right="116"/>
      <w:jc w:val="both"/>
    </w:pPr>
    <w:rPr>
      <w:rFonts w:ascii="Times New Roman" w:eastAsia="Times New Roman" w:hAnsi="Times New Roman"/>
      <w:sz w:val="24"/>
      <w:szCs w:val="24"/>
      <w:lang w:eastAsia="de-DE" w:bidi="de-DE"/>
    </w:rPr>
  </w:style>
  <w:style w:type="character" w:customStyle="1" w:styleId="TextkrperZeichen">
    <w:name w:val="Textkörper Zeichen"/>
    <w:basedOn w:val="Absatzstandardschriftart"/>
    <w:link w:val="Textkrper"/>
    <w:uiPriority w:val="1"/>
    <w:rsid w:val="00D445F0"/>
    <w:rPr>
      <w:rFonts w:ascii="Times New Roman" w:eastAsia="Times New Roman" w:hAnsi="Times New Roman"/>
      <w:sz w:val="24"/>
      <w:szCs w:val="24"/>
      <w:lang w:bidi="de-DE"/>
    </w:rPr>
  </w:style>
  <w:style w:type="paragraph" w:styleId="Listenabsatz">
    <w:name w:val="List Paragraph"/>
    <w:basedOn w:val="Standard"/>
    <w:uiPriority w:val="34"/>
    <w:qFormat/>
    <w:rsid w:val="00D445F0"/>
    <w:pPr>
      <w:numPr>
        <w:numId w:val="1"/>
      </w:numPr>
      <w:spacing w:after="200" w:line="276" w:lineRule="auto"/>
      <w:contextualSpacing/>
      <w:jc w:val="both"/>
    </w:pPr>
    <w:rPr>
      <w:rFonts w:ascii="Arial" w:eastAsiaTheme="minorHAnsi" w:hAnsi="Arial" w:cstheme="minorBidi"/>
    </w:rPr>
  </w:style>
  <w:style w:type="character" w:customStyle="1" w:styleId="berschrift1Zeichen">
    <w:name w:val="Überschrift 1 Zeichen"/>
    <w:basedOn w:val="Absatzstandardschriftart"/>
    <w:link w:val="berschrift1"/>
    <w:uiPriority w:val="9"/>
    <w:rsid w:val="00E952F6"/>
    <w:rPr>
      <w:rFonts w:ascii="Arial" w:eastAsiaTheme="majorEastAsia" w:hAnsi="Arial" w:cstheme="majorBidi"/>
      <w:b/>
      <w:bCs/>
      <w:sz w:val="28"/>
      <w:szCs w:val="28"/>
      <w:lang w:eastAsia="en-US"/>
    </w:rPr>
  </w:style>
  <w:style w:type="character" w:customStyle="1" w:styleId="berschrift2Zeichen">
    <w:name w:val="Überschrift 2 Zeichen"/>
    <w:basedOn w:val="Absatzstandardschriftart"/>
    <w:link w:val="berschrift2"/>
    <w:uiPriority w:val="9"/>
    <w:rsid w:val="00E952F6"/>
    <w:rPr>
      <w:rFonts w:ascii="Arial" w:eastAsiaTheme="majorEastAsia" w:hAnsi="Arial" w:cstheme="majorBidi"/>
      <w:b/>
      <w:bCs/>
      <w:sz w:val="26"/>
      <w:szCs w:val="26"/>
      <w:lang w:eastAsia="en-US"/>
    </w:rPr>
  </w:style>
  <w:style w:type="character" w:customStyle="1" w:styleId="berschrift3Zeichen">
    <w:name w:val="Überschrift 3 Zeichen"/>
    <w:basedOn w:val="Absatzstandardschriftart"/>
    <w:link w:val="berschrift3"/>
    <w:uiPriority w:val="9"/>
    <w:rsid w:val="00E952F6"/>
    <w:rPr>
      <w:rFonts w:ascii="Arial" w:eastAsiaTheme="majorEastAsia" w:hAnsi="Arial" w:cs="Arial"/>
      <w:b/>
      <w:bCs/>
      <w:sz w:val="22"/>
      <w:szCs w:val="22"/>
      <w:lang w:eastAsia="en-US"/>
    </w:rPr>
  </w:style>
  <w:style w:type="character" w:customStyle="1" w:styleId="berschrift5Zeichen">
    <w:name w:val="Überschrift 5 Zeichen"/>
    <w:basedOn w:val="Absatzstandardschriftart"/>
    <w:link w:val="berschrift5"/>
    <w:uiPriority w:val="9"/>
    <w:rsid w:val="00E952F6"/>
    <w:rPr>
      <w:rFonts w:ascii="Arial" w:eastAsiaTheme="minorHAnsi" w:hAnsi="Arial" w:cstheme="minorBidi"/>
      <w:i/>
      <w:sz w:val="22"/>
      <w:szCs w:val="22"/>
      <w:u w:val="single"/>
      <w:lang w:eastAsia="en-US"/>
    </w:rPr>
  </w:style>
  <w:style w:type="character" w:customStyle="1" w:styleId="berschrift6Zeichen">
    <w:name w:val="Überschrift 6 Zeichen"/>
    <w:basedOn w:val="Absatzstandardschriftart"/>
    <w:link w:val="berschrift6"/>
    <w:uiPriority w:val="9"/>
    <w:rsid w:val="00E952F6"/>
    <w:rPr>
      <w:rFonts w:ascii="Arial" w:eastAsiaTheme="majorEastAsia" w:hAnsi="Arial" w:cstheme="majorBidi"/>
      <w:b/>
      <w:i/>
      <w:iCs/>
      <w:sz w:val="22"/>
      <w:szCs w:val="22"/>
      <w:lang w:eastAsia="en-US"/>
    </w:rPr>
  </w:style>
  <w:style w:type="character" w:customStyle="1" w:styleId="berschrift7Zeichen">
    <w:name w:val="Überschrift 7 Zeichen"/>
    <w:basedOn w:val="Absatzstandardschriftart"/>
    <w:link w:val="berschrift7"/>
    <w:uiPriority w:val="9"/>
    <w:rsid w:val="00E952F6"/>
    <w:rPr>
      <w:rFonts w:asciiTheme="majorHAnsi" w:eastAsiaTheme="majorEastAsia" w:hAnsiTheme="majorHAnsi" w:cstheme="majorBidi"/>
      <w:i/>
      <w:iCs/>
      <w:color w:val="404040" w:themeColor="text1" w:themeTint="BF"/>
      <w:sz w:val="22"/>
      <w:szCs w:val="22"/>
      <w:lang w:eastAsia="en-US"/>
    </w:rPr>
  </w:style>
  <w:style w:type="paragraph" w:styleId="Untertitel">
    <w:name w:val="Subtitle"/>
    <w:basedOn w:val="Standard"/>
    <w:next w:val="Standard"/>
    <w:link w:val="UntertitelZeichen"/>
    <w:uiPriority w:val="11"/>
    <w:qFormat/>
    <w:rsid w:val="00E952F6"/>
    <w:pPr>
      <w:numPr>
        <w:ilvl w:val="1"/>
      </w:numPr>
      <w:spacing w:line="276" w:lineRule="auto"/>
      <w:jc w:val="both"/>
    </w:pPr>
    <w:rPr>
      <w:rFonts w:ascii="Arial" w:eastAsiaTheme="majorEastAsia" w:hAnsi="Arial" w:cstheme="majorBidi"/>
      <w:b/>
      <w:iCs/>
      <w:spacing w:val="15"/>
      <w:sz w:val="36"/>
      <w:szCs w:val="24"/>
    </w:rPr>
  </w:style>
  <w:style w:type="character" w:customStyle="1" w:styleId="UntertitelZeichen">
    <w:name w:val="Untertitel Zeichen"/>
    <w:basedOn w:val="Absatzstandardschriftart"/>
    <w:link w:val="Untertitel"/>
    <w:uiPriority w:val="11"/>
    <w:rsid w:val="00E952F6"/>
    <w:rPr>
      <w:rFonts w:ascii="Arial" w:eastAsiaTheme="majorEastAsia" w:hAnsi="Arial" w:cstheme="majorBidi"/>
      <w:b/>
      <w:iCs/>
      <w:spacing w:val="15"/>
      <w:sz w:val="36"/>
      <w:szCs w:val="24"/>
      <w:lang w:eastAsia="en-US"/>
    </w:rPr>
  </w:style>
  <w:style w:type="paragraph" w:styleId="Titel">
    <w:name w:val="Title"/>
    <w:basedOn w:val="Standard"/>
    <w:next w:val="Standard"/>
    <w:link w:val="TitelZeichen"/>
    <w:uiPriority w:val="10"/>
    <w:qFormat/>
    <w:rsid w:val="00E952F6"/>
    <w:pPr>
      <w:suppressAutoHyphens/>
      <w:spacing w:before="2000" w:after="600" w:line="240" w:lineRule="auto"/>
      <w:contextualSpacing/>
      <w:jc w:val="both"/>
    </w:pPr>
    <w:rPr>
      <w:rFonts w:ascii="Arial" w:eastAsiaTheme="majorEastAsia" w:hAnsi="Arial" w:cstheme="majorBidi"/>
      <w:b/>
      <w:spacing w:val="5"/>
      <w:kern w:val="28"/>
      <w:sz w:val="52"/>
      <w:szCs w:val="52"/>
    </w:rPr>
  </w:style>
  <w:style w:type="character" w:customStyle="1" w:styleId="TitelZeichen">
    <w:name w:val="Titel Zeichen"/>
    <w:basedOn w:val="Absatzstandardschriftart"/>
    <w:link w:val="Titel"/>
    <w:uiPriority w:val="10"/>
    <w:rsid w:val="00E952F6"/>
    <w:rPr>
      <w:rFonts w:ascii="Arial" w:eastAsiaTheme="majorEastAsia" w:hAnsi="Arial" w:cstheme="majorBidi"/>
      <w:b/>
      <w:spacing w:val="5"/>
      <w:kern w:val="28"/>
      <w:sz w:val="52"/>
      <w:szCs w:val="52"/>
      <w:lang w:eastAsia="en-US"/>
    </w:rPr>
  </w:style>
  <w:style w:type="paragraph" w:customStyle="1" w:styleId="Konstruktionshinweise">
    <w:name w:val="Konstruktionshinweise"/>
    <w:basedOn w:val="Standard"/>
    <w:qFormat/>
    <w:rsid w:val="00E952F6"/>
    <w:pPr>
      <w:keepLines/>
      <w:pBdr>
        <w:top w:val="single" w:sz="8" w:space="1" w:color="000000" w:themeColor="text1"/>
        <w:left w:val="single" w:sz="8" w:space="4" w:color="000000" w:themeColor="text1"/>
        <w:bottom w:val="single" w:sz="8" w:space="1" w:color="000000" w:themeColor="text1"/>
        <w:right w:val="single" w:sz="8" w:space="4" w:color="000000" w:themeColor="text1"/>
      </w:pBdr>
      <w:shd w:val="clear" w:color="auto" w:fill="D9D9D9" w:themeFill="background1" w:themeFillShade="D9"/>
      <w:spacing w:before="120" w:after="120" w:line="240" w:lineRule="auto"/>
      <w:ind w:left="680" w:right="397"/>
    </w:pPr>
    <w:rPr>
      <w:rFonts w:ascii="Arial" w:eastAsiaTheme="minorHAnsi" w:hAnsi="Arial" w:cstheme="minorBidi"/>
    </w:rPr>
  </w:style>
  <w:style w:type="character" w:styleId="Herausstellen">
    <w:name w:val="Emphasis"/>
    <w:basedOn w:val="Absatzstandardschriftart"/>
    <w:uiPriority w:val="20"/>
    <w:qFormat/>
    <w:rsid w:val="00E952F6"/>
    <w:rPr>
      <w:i/>
      <w:iCs/>
    </w:rPr>
  </w:style>
  <w:style w:type="paragraph" w:customStyle="1" w:styleId="Anmerkung">
    <w:name w:val="Anmerkung"/>
    <w:basedOn w:val="Standard"/>
    <w:qFormat/>
    <w:rsid w:val="00E952F6"/>
    <w:pPr>
      <w:spacing w:after="200" w:line="276" w:lineRule="auto"/>
    </w:pPr>
    <w:rPr>
      <w:rFonts w:ascii="Arial" w:eastAsiaTheme="minorHAnsi" w:hAnsi="Arial" w:cstheme="minorBidi"/>
      <w:i/>
    </w:rPr>
  </w:style>
  <w:style w:type="character" w:styleId="IntensiveHervorhebung">
    <w:name w:val="Intense Emphasis"/>
    <w:basedOn w:val="Absatzstandardschriftart"/>
    <w:uiPriority w:val="21"/>
    <w:qFormat/>
    <w:rsid w:val="00E952F6"/>
    <w:rPr>
      <w:b w:val="0"/>
      <w:bCs/>
      <w:i/>
      <w:iCs/>
      <w:color w:val="548DD4" w:themeColor="text2" w:themeTint="99"/>
    </w:rPr>
  </w:style>
  <w:style w:type="character" w:styleId="Zeilennummer">
    <w:name w:val="line number"/>
    <w:basedOn w:val="Absatzstandardschriftart"/>
    <w:uiPriority w:val="99"/>
    <w:semiHidden/>
    <w:unhideWhenUsed/>
    <w:rsid w:val="00E952F6"/>
  </w:style>
  <w:style w:type="paragraph" w:styleId="Inhaltsverzeichnisberschrift">
    <w:name w:val="TOC Heading"/>
    <w:basedOn w:val="berschrift1"/>
    <w:next w:val="Standard"/>
    <w:uiPriority w:val="39"/>
    <w:semiHidden/>
    <w:unhideWhenUsed/>
    <w:qFormat/>
    <w:rsid w:val="00E952F6"/>
    <w:pPr>
      <w:pageBreakBefore w:val="0"/>
      <w:tabs>
        <w:tab w:val="clear" w:pos="709"/>
      </w:tabs>
      <w:spacing w:before="480" w:after="0"/>
      <w:ind w:left="0" w:firstLine="0"/>
      <w:jc w:val="left"/>
      <w:outlineLvl w:val="9"/>
    </w:pPr>
    <w:rPr>
      <w:rFonts w:asciiTheme="majorHAnsi" w:hAnsiTheme="majorHAnsi"/>
      <w:color w:val="365F91" w:themeColor="accent1" w:themeShade="BF"/>
      <w:lang w:eastAsia="de-DE"/>
    </w:rPr>
  </w:style>
  <w:style w:type="paragraph" w:styleId="Verzeichnis1">
    <w:name w:val="toc 1"/>
    <w:basedOn w:val="Standard"/>
    <w:next w:val="Standard"/>
    <w:autoRedefine/>
    <w:uiPriority w:val="39"/>
    <w:unhideWhenUsed/>
    <w:rsid w:val="00E952F6"/>
    <w:pPr>
      <w:spacing w:after="100" w:line="276" w:lineRule="auto"/>
      <w:jc w:val="both"/>
    </w:pPr>
    <w:rPr>
      <w:rFonts w:ascii="Arial" w:eastAsiaTheme="minorHAnsi" w:hAnsi="Arial" w:cstheme="minorBidi"/>
      <w:b/>
    </w:rPr>
  </w:style>
  <w:style w:type="paragraph" w:styleId="Verzeichnis2">
    <w:name w:val="toc 2"/>
    <w:basedOn w:val="Standard"/>
    <w:next w:val="Standard"/>
    <w:autoRedefine/>
    <w:uiPriority w:val="39"/>
    <w:unhideWhenUsed/>
    <w:rsid w:val="00E952F6"/>
    <w:pPr>
      <w:tabs>
        <w:tab w:val="left" w:pos="880"/>
        <w:tab w:val="right" w:leader="dot" w:pos="8375"/>
      </w:tabs>
      <w:spacing w:after="100" w:line="276" w:lineRule="auto"/>
      <w:ind w:left="340"/>
      <w:jc w:val="both"/>
    </w:pPr>
    <w:rPr>
      <w:rFonts w:ascii="Arial" w:eastAsiaTheme="minorHAnsi" w:hAnsi="Arial" w:cstheme="minorBidi"/>
    </w:rPr>
  </w:style>
  <w:style w:type="paragraph" w:styleId="Verzeichnis3">
    <w:name w:val="toc 3"/>
    <w:basedOn w:val="Standard"/>
    <w:next w:val="Standard"/>
    <w:autoRedefine/>
    <w:uiPriority w:val="39"/>
    <w:unhideWhenUsed/>
    <w:rsid w:val="00E952F6"/>
    <w:pPr>
      <w:spacing w:after="100" w:line="276" w:lineRule="auto"/>
      <w:ind w:left="440"/>
      <w:jc w:val="both"/>
    </w:pPr>
    <w:rPr>
      <w:rFonts w:ascii="Arial" w:eastAsiaTheme="minorHAnsi" w:hAnsi="Arial" w:cstheme="minorBidi"/>
    </w:rPr>
  </w:style>
  <w:style w:type="paragraph" w:customStyle="1" w:styleId="bersichtsraster">
    <w:name w:val="Übersichtsraster"/>
    <w:basedOn w:val="Standard"/>
    <w:qFormat/>
    <w:rsid w:val="00E952F6"/>
    <w:pPr>
      <w:spacing w:after="120" w:line="240" w:lineRule="auto"/>
    </w:pPr>
    <w:rPr>
      <w:rFonts w:ascii="Arial" w:eastAsiaTheme="minorHAnsi" w:hAnsi="Arial" w:cstheme="minorBidi"/>
      <w:sz w:val="20"/>
    </w:rPr>
  </w:style>
  <w:style w:type="paragraph" w:customStyle="1" w:styleId="bersichtsraster-Aufzhlung">
    <w:name w:val="Übersichtsraster-Aufzählung"/>
    <w:basedOn w:val="bersichtsraster"/>
    <w:qFormat/>
    <w:rsid w:val="00E952F6"/>
    <w:pPr>
      <w:numPr>
        <w:numId w:val="6"/>
      </w:numPr>
      <w:ind w:left="354"/>
    </w:pPr>
  </w:style>
  <w:style w:type="character" w:styleId="SchwacheHervorhebung">
    <w:name w:val="Subtle Emphasis"/>
    <w:basedOn w:val="Absatzstandardschriftart"/>
    <w:uiPriority w:val="19"/>
    <w:qFormat/>
    <w:rsid w:val="00E952F6"/>
    <w:rPr>
      <w:i/>
      <w:iCs/>
      <w:color w:val="808080" w:themeColor="text1" w:themeTint="7F"/>
    </w:rPr>
  </w:style>
  <w:style w:type="paragraph" w:customStyle="1" w:styleId="StandardII">
    <w:name w:val="Standard II"/>
    <w:basedOn w:val="Standard"/>
    <w:qFormat/>
    <w:rsid w:val="00E952F6"/>
    <w:pPr>
      <w:spacing w:after="200" w:line="276" w:lineRule="auto"/>
      <w:jc w:val="both"/>
    </w:pPr>
    <w:rPr>
      <w:rFonts w:ascii="Arial" w:eastAsiaTheme="minorHAnsi" w:hAnsi="Arial" w:cstheme="minorBidi"/>
    </w:rPr>
  </w:style>
  <w:style w:type="paragraph" w:styleId="Kommentartext">
    <w:name w:val="annotation text"/>
    <w:basedOn w:val="Standard"/>
    <w:link w:val="KommentartextZeichen"/>
    <w:uiPriority w:val="99"/>
    <w:rsid w:val="00E952F6"/>
    <w:pPr>
      <w:spacing w:line="240" w:lineRule="auto"/>
      <w:jc w:val="both"/>
    </w:pPr>
    <w:rPr>
      <w:rFonts w:ascii="Arial" w:eastAsia="Times New Roman" w:hAnsi="Arial"/>
      <w:sz w:val="20"/>
      <w:szCs w:val="20"/>
      <w:lang w:eastAsia="de-DE"/>
    </w:rPr>
  </w:style>
  <w:style w:type="character" w:customStyle="1" w:styleId="KommentartextZeichen">
    <w:name w:val="Kommentartext Zeichen"/>
    <w:basedOn w:val="Absatzstandardschriftart"/>
    <w:link w:val="Kommentartext"/>
    <w:uiPriority w:val="99"/>
    <w:rsid w:val="00E952F6"/>
    <w:rPr>
      <w:rFonts w:ascii="Arial" w:eastAsia="Times New Roman" w:hAnsi="Arial"/>
    </w:rPr>
  </w:style>
  <w:style w:type="character" w:styleId="GesichteterLink">
    <w:name w:val="FollowedHyperlink"/>
    <w:basedOn w:val="Absatzstandardschriftart"/>
    <w:uiPriority w:val="99"/>
    <w:semiHidden/>
    <w:unhideWhenUsed/>
    <w:rsid w:val="00E952F6"/>
    <w:rPr>
      <w:color w:val="800080" w:themeColor="followedHyperlink"/>
      <w:u w:val="single"/>
    </w:rPr>
  </w:style>
  <w:style w:type="character" w:styleId="Kommentarzeichen">
    <w:name w:val="annotation reference"/>
    <w:basedOn w:val="Absatzstandardschriftart"/>
    <w:uiPriority w:val="99"/>
    <w:semiHidden/>
    <w:unhideWhenUsed/>
    <w:rsid w:val="00E952F6"/>
    <w:rPr>
      <w:sz w:val="16"/>
      <w:szCs w:val="16"/>
    </w:rPr>
  </w:style>
  <w:style w:type="paragraph" w:styleId="Kommentarthema">
    <w:name w:val="annotation subject"/>
    <w:basedOn w:val="Kommentartext"/>
    <w:next w:val="Kommentartext"/>
    <w:link w:val="KommentarthemaZeichen"/>
    <w:uiPriority w:val="99"/>
    <w:semiHidden/>
    <w:unhideWhenUsed/>
    <w:rsid w:val="00E952F6"/>
    <w:pPr>
      <w:spacing w:after="200"/>
    </w:pPr>
    <w:rPr>
      <w:rFonts w:eastAsiaTheme="minorHAnsi" w:cstheme="minorBidi"/>
      <w:b/>
      <w:bCs/>
      <w:lang w:eastAsia="en-US"/>
    </w:rPr>
  </w:style>
  <w:style w:type="character" w:customStyle="1" w:styleId="KommentarthemaZeichen">
    <w:name w:val="Kommentarthema Zeichen"/>
    <w:basedOn w:val="KommentartextZeichen"/>
    <w:link w:val="Kommentarthema"/>
    <w:uiPriority w:val="99"/>
    <w:semiHidden/>
    <w:rsid w:val="00E952F6"/>
    <w:rPr>
      <w:rFonts w:ascii="Arial" w:eastAsiaTheme="minorHAnsi" w:hAnsi="Arial" w:cstheme="minorBidi"/>
      <w:b/>
      <w:bCs/>
      <w:lang w:eastAsia="en-US"/>
    </w:rPr>
  </w:style>
  <w:style w:type="paragraph" w:customStyle="1" w:styleId="SchwerpunktAuflistung">
    <w:name w:val="SchwerpunktAuflistung"/>
    <w:basedOn w:val="Standard"/>
    <w:link w:val="SchwerpunktAuflistungZchn"/>
    <w:qFormat/>
    <w:rsid w:val="00E952F6"/>
    <w:pPr>
      <w:keepNext/>
      <w:keepLines/>
      <w:numPr>
        <w:numId w:val="9"/>
      </w:numPr>
      <w:pBdr>
        <w:top w:val="single" w:sz="4" w:space="1" w:color="auto"/>
        <w:left w:val="single" w:sz="4" w:space="4" w:color="auto"/>
        <w:bottom w:val="single" w:sz="4" w:space="1" w:color="auto"/>
        <w:right w:val="single" w:sz="4" w:space="4" w:color="auto"/>
      </w:pBdr>
      <w:suppressAutoHyphens/>
      <w:spacing w:after="120" w:line="276" w:lineRule="auto"/>
      <w:jc w:val="both"/>
    </w:pPr>
    <w:rPr>
      <w:rFonts w:ascii="Arial" w:eastAsiaTheme="minorHAnsi" w:hAnsi="Arial" w:cstheme="minorBidi"/>
      <w:sz w:val="24"/>
    </w:rPr>
  </w:style>
  <w:style w:type="character" w:customStyle="1" w:styleId="SchwerpunktAuflistungZchn">
    <w:name w:val="SchwerpunktAuflistung Zchn"/>
    <w:basedOn w:val="Absatzstandardschriftart"/>
    <w:link w:val="SchwerpunktAuflistung"/>
    <w:rsid w:val="00E952F6"/>
    <w:rPr>
      <w:rFonts w:ascii="Arial" w:eastAsiaTheme="minorHAnsi" w:hAnsi="Arial" w:cstheme="minorBidi"/>
      <w:sz w:val="24"/>
      <w:szCs w:val="22"/>
      <w:lang w:eastAsia="en-US"/>
    </w:rPr>
  </w:style>
  <w:style w:type="paragraph" w:styleId="Bearbeitung">
    <w:name w:val="Revision"/>
    <w:hidden/>
    <w:uiPriority w:val="99"/>
    <w:semiHidden/>
    <w:rsid w:val="00E952F6"/>
    <w:rPr>
      <w:rFonts w:ascii="Arial" w:eastAsiaTheme="minorHAnsi" w:hAnsi="Arial" w:cstheme="minorBidi"/>
      <w:sz w:val="22"/>
      <w:szCs w:val="22"/>
      <w:lang w:eastAsia="en-US"/>
    </w:rPr>
  </w:style>
  <w:style w:type="paragraph" w:customStyle="1" w:styleId="Default">
    <w:name w:val="Default"/>
    <w:basedOn w:val="Standard"/>
    <w:rsid w:val="00E952F6"/>
    <w:pPr>
      <w:widowControl w:val="0"/>
      <w:suppressAutoHyphens/>
      <w:autoSpaceDE w:val="0"/>
      <w:autoSpaceDN w:val="0"/>
      <w:spacing w:line="240" w:lineRule="auto"/>
      <w:textAlignment w:val="baseline"/>
    </w:pPr>
    <w:rPr>
      <w:rFonts w:ascii="Arial, 'Arial Narrow'" w:eastAsia="Arial, 'Arial Narrow'" w:hAnsi="Arial, 'Arial Narrow'" w:cs="Arial, 'Arial Narrow'"/>
      <w:color w:val="000000"/>
      <w:kern w:val="3"/>
      <w:sz w:val="24"/>
      <w:szCs w:val="24"/>
      <w:lang w:eastAsia="de-DE"/>
    </w:rPr>
  </w:style>
  <w:style w:type="paragraph" w:styleId="Funotentext">
    <w:name w:val="footnote text"/>
    <w:basedOn w:val="Standard"/>
    <w:link w:val="FunotentextZeichen"/>
    <w:uiPriority w:val="99"/>
    <w:semiHidden/>
    <w:unhideWhenUsed/>
    <w:rsid w:val="00E952F6"/>
    <w:pPr>
      <w:spacing w:line="240" w:lineRule="auto"/>
      <w:jc w:val="both"/>
    </w:pPr>
    <w:rPr>
      <w:rFonts w:ascii="Arial" w:eastAsiaTheme="minorHAnsi" w:hAnsi="Arial" w:cstheme="minorBidi"/>
      <w:sz w:val="20"/>
      <w:szCs w:val="20"/>
    </w:rPr>
  </w:style>
  <w:style w:type="character" w:customStyle="1" w:styleId="FunotentextZeichen">
    <w:name w:val="Fußnotentext Zeichen"/>
    <w:basedOn w:val="Absatzstandardschriftart"/>
    <w:link w:val="Funotentext"/>
    <w:uiPriority w:val="99"/>
    <w:semiHidden/>
    <w:rsid w:val="00E952F6"/>
    <w:rPr>
      <w:rFonts w:ascii="Arial" w:eastAsiaTheme="minorHAnsi" w:hAnsi="Arial" w:cstheme="minorBidi"/>
      <w:lang w:eastAsia="en-US"/>
    </w:rPr>
  </w:style>
  <w:style w:type="character" w:styleId="Funotenzeichen">
    <w:name w:val="footnote reference"/>
    <w:basedOn w:val="Absatzstandardschriftart"/>
    <w:uiPriority w:val="99"/>
    <w:semiHidden/>
    <w:unhideWhenUsed/>
    <w:rsid w:val="00E952F6"/>
    <w:rPr>
      <w:vertAlign w:val="superscript"/>
    </w:rPr>
  </w:style>
  <w:style w:type="paragraph" w:customStyle="1" w:styleId="SchwerpunktHngend">
    <w:name w:val="SchwerpunktHängend"/>
    <w:basedOn w:val="Standard"/>
    <w:link w:val="SchwerpunktHngendZchn"/>
    <w:qFormat/>
    <w:rsid w:val="00E952F6"/>
    <w:pPr>
      <w:keepNext/>
      <w:keepLines/>
      <w:pBdr>
        <w:top w:val="single" w:sz="4" w:space="1" w:color="auto"/>
        <w:left w:val="single" w:sz="4" w:space="4" w:color="auto"/>
        <w:bottom w:val="single" w:sz="4" w:space="1" w:color="auto"/>
        <w:right w:val="single" w:sz="4" w:space="4" w:color="auto"/>
      </w:pBdr>
      <w:spacing w:after="120" w:line="276" w:lineRule="auto"/>
      <w:ind w:left="1077" w:hanging="1077"/>
      <w:jc w:val="both"/>
    </w:pPr>
    <w:rPr>
      <w:rFonts w:ascii="Arial" w:eastAsiaTheme="minorHAnsi" w:hAnsi="Arial" w:cstheme="minorBidi"/>
      <w:sz w:val="24"/>
    </w:rPr>
  </w:style>
  <w:style w:type="character" w:customStyle="1" w:styleId="SchwerpunktHngendZchn">
    <w:name w:val="SchwerpunktHängend Zchn"/>
    <w:basedOn w:val="Absatzstandardschriftart"/>
    <w:link w:val="SchwerpunktHngend"/>
    <w:rsid w:val="00E952F6"/>
    <w:rPr>
      <w:rFonts w:ascii="Arial" w:eastAsiaTheme="minorHAnsi" w:hAnsi="Arial" w:cstheme="minorBidi"/>
      <w:sz w:val="24"/>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21C1"/>
    <w:pPr>
      <w:spacing w:line="300" w:lineRule="atLeast"/>
    </w:pPr>
    <w:rPr>
      <w:sz w:val="22"/>
      <w:szCs w:val="22"/>
      <w:lang w:eastAsia="en-US"/>
    </w:rPr>
  </w:style>
  <w:style w:type="paragraph" w:styleId="berschrift1">
    <w:name w:val="heading 1"/>
    <w:basedOn w:val="Standard"/>
    <w:next w:val="Konstruktionshinweise"/>
    <w:link w:val="berschrift1Zeichen"/>
    <w:uiPriority w:val="9"/>
    <w:qFormat/>
    <w:rsid w:val="00E952F6"/>
    <w:pPr>
      <w:keepNext/>
      <w:keepLines/>
      <w:pageBreakBefore/>
      <w:tabs>
        <w:tab w:val="left" w:pos="709"/>
      </w:tabs>
      <w:spacing w:after="480" w:line="276" w:lineRule="auto"/>
      <w:ind w:left="709" w:hanging="709"/>
      <w:jc w:val="both"/>
      <w:outlineLvl w:val="0"/>
    </w:pPr>
    <w:rPr>
      <w:rFonts w:ascii="Arial" w:eastAsiaTheme="majorEastAsia" w:hAnsi="Arial" w:cstheme="majorBidi"/>
      <w:b/>
      <w:bCs/>
      <w:sz w:val="28"/>
      <w:szCs w:val="28"/>
    </w:rPr>
  </w:style>
  <w:style w:type="paragraph" w:styleId="berschrift2">
    <w:name w:val="heading 2"/>
    <w:basedOn w:val="Standard"/>
    <w:next w:val="Standard"/>
    <w:link w:val="berschrift2Zeichen"/>
    <w:uiPriority w:val="9"/>
    <w:unhideWhenUsed/>
    <w:qFormat/>
    <w:rsid w:val="00E952F6"/>
    <w:pPr>
      <w:keepNext/>
      <w:keepLines/>
      <w:pageBreakBefore/>
      <w:tabs>
        <w:tab w:val="left" w:pos="426"/>
      </w:tabs>
      <w:spacing w:before="100" w:beforeAutospacing="1" w:after="240" w:line="276" w:lineRule="auto"/>
      <w:ind w:left="426" w:hanging="426"/>
      <w:outlineLvl w:val="1"/>
    </w:pPr>
    <w:rPr>
      <w:rFonts w:ascii="Arial" w:eastAsiaTheme="majorEastAsia" w:hAnsi="Arial" w:cstheme="majorBidi"/>
      <w:b/>
      <w:bCs/>
      <w:sz w:val="26"/>
      <w:szCs w:val="26"/>
    </w:rPr>
  </w:style>
  <w:style w:type="paragraph" w:styleId="berschrift3">
    <w:name w:val="heading 3"/>
    <w:basedOn w:val="Standard"/>
    <w:next w:val="Standard"/>
    <w:link w:val="berschrift3Zeichen"/>
    <w:uiPriority w:val="9"/>
    <w:unhideWhenUsed/>
    <w:qFormat/>
    <w:rsid w:val="00E952F6"/>
    <w:pPr>
      <w:keepNext/>
      <w:keepLines/>
      <w:pageBreakBefore/>
      <w:tabs>
        <w:tab w:val="left" w:pos="709"/>
      </w:tabs>
      <w:spacing w:before="200" w:line="276" w:lineRule="auto"/>
      <w:ind w:left="709" w:hanging="709"/>
      <w:jc w:val="both"/>
      <w:outlineLvl w:val="2"/>
    </w:pPr>
    <w:rPr>
      <w:rFonts w:ascii="Arial" w:eastAsiaTheme="majorEastAsia" w:hAnsi="Arial" w:cs="Arial"/>
      <w:b/>
      <w:bCs/>
    </w:rPr>
  </w:style>
  <w:style w:type="paragraph" w:styleId="berschrift4">
    <w:name w:val="heading 4"/>
    <w:basedOn w:val="Standard"/>
    <w:next w:val="Standard"/>
    <w:link w:val="berschrift4Zeichen"/>
    <w:uiPriority w:val="9"/>
    <w:unhideWhenUsed/>
    <w:qFormat/>
    <w:rsid w:val="00D445F0"/>
    <w:pPr>
      <w:keepNext/>
      <w:keepLines/>
      <w:spacing w:before="240" w:after="120" w:line="276" w:lineRule="auto"/>
      <w:jc w:val="both"/>
      <w:outlineLvl w:val="3"/>
    </w:pPr>
    <w:rPr>
      <w:rFonts w:ascii="Arial" w:eastAsiaTheme="majorEastAsia" w:hAnsi="Arial" w:cstheme="majorBidi"/>
      <w:b/>
      <w:bCs/>
      <w:i/>
      <w:iCs/>
    </w:rPr>
  </w:style>
  <w:style w:type="paragraph" w:styleId="berschrift5">
    <w:name w:val="heading 5"/>
    <w:basedOn w:val="Standard"/>
    <w:next w:val="Standard"/>
    <w:link w:val="berschrift5Zeichen"/>
    <w:uiPriority w:val="9"/>
    <w:unhideWhenUsed/>
    <w:qFormat/>
    <w:rsid w:val="00E952F6"/>
    <w:pPr>
      <w:spacing w:after="200" w:line="276" w:lineRule="auto"/>
      <w:contextualSpacing/>
      <w:outlineLvl w:val="4"/>
    </w:pPr>
    <w:rPr>
      <w:rFonts w:ascii="Arial" w:eastAsiaTheme="minorHAnsi" w:hAnsi="Arial" w:cstheme="minorBidi"/>
      <w:i/>
      <w:u w:val="single"/>
    </w:rPr>
  </w:style>
  <w:style w:type="paragraph" w:styleId="berschrift6">
    <w:name w:val="heading 6"/>
    <w:basedOn w:val="Standard"/>
    <w:next w:val="Standard"/>
    <w:link w:val="berschrift6Zeichen"/>
    <w:uiPriority w:val="9"/>
    <w:unhideWhenUsed/>
    <w:qFormat/>
    <w:rsid w:val="00E952F6"/>
    <w:pPr>
      <w:keepNext/>
      <w:keepLines/>
      <w:spacing w:before="200" w:line="276" w:lineRule="auto"/>
      <w:jc w:val="both"/>
      <w:outlineLvl w:val="5"/>
    </w:pPr>
    <w:rPr>
      <w:rFonts w:ascii="Arial" w:eastAsiaTheme="majorEastAsia" w:hAnsi="Arial" w:cstheme="majorBidi"/>
      <w:b/>
      <w:i/>
      <w:iCs/>
    </w:rPr>
  </w:style>
  <w:style w:type="paragraph" w:styleId="berschrift7">
    <w:name w:val="heading 7"/>
    <w:basedOn w:val="Standard"/>
    <w:next w:val="Standard"/>
    <w:link w:val="berschrift7Zeichen"/>
    <w:uiPriority w:val="9"/>
    <w:unhideWhenUsed/>
    <w:qFormat/>
    <w:rsid w:val="00E952F6"/>
    <w:pPr>
      <w:keepNext/>
      <w:keepLines/>
      <w:spacing w:before="200" w:line="276" w:lineRule="auto"/>
      <w:jc w:val="both"/>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5D7700"/>
    <w:pPr>
      <w:tabs>
        <w:tab w:val="center" w:pos="4536"/>
        <w:tab w:val="right" w:pos="9072"/>
      </w:tabs>
    </w:pPr>
  </w:style>
  <w:style w:type="character" w:customStyle="1" w:styleId="KopfzeileZeichen">
    <w:name w:val="Kopfzeile Zeichen"/>
    <w:basedOn w:val="Absatzstandardschriftart"/>
    <w:link w:val="Kopfzeile"/>
    <w:uiPriority w:val="99"/>
    <w:rsid w:val="005D7700"/>
  </w:style>
  <w:style w:type="paragraph" w:styleId="Fuzeile">
    <w:name w:val="footer"/>
    <w:basedOn w:val="Standard"/>
    <w:link w:val="FuzeileZeichen"/>
    <w:uiPriority w:val="99"/>
    <w:unhideWhenUsed/>
    <w:rsid w:val="005D7700"/>
    <w:pPr>
      <w:tabs>
        <w:tab w:val="center" w:pos="4536"/>
        <w:tab w:val="right" w:pos="9072"/>
      </w:tabs>
    </w:pPr>
  </w:style>
  <w:style w:type="character" w:customStyle="1" w:styleId="FuzeileZeichen">
    <w:name w:val="Fußzeile Zeichen"/>
    <w:basedOn w:val="Absatzstandardschriftart"/>
    <w:link w:val="Fuzeile"/>
    <w:uiPriority w:val="99"/>
    <w:rsid w:val="005D7700"/>
  </w:style>
  <w:style w:type="character" w:styleId="Link">
    <w:name w:val="Hyperlink"/>
    <w:uiPriority w:val="99"/>
    <w:unhideWhenUsed/>
    <w:rsid w:val="005D7700"/>
    <w:rPr>
      <w:color w:val="0000FF"/>
      <w:u w:val="single"/>
    </w:rPr>
  </w:style>
  <w:style w:type="table" w:styleId="Tabellenraster">
    <w:name w:val="Table Grid"/>
    <w:basedOn w:val="NormaleTabelle"/>
    <w:uiPriority w:val="59"/>
    <w:rsid w:val="006A1E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FB3AF8"/>
    <w:pPr>
      <w:spacing w:line="240" w:lineRule="auto"/>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FB3AF8"/>
    <w:rPr>
      <w:rFonts w:ascii="Lucida Grande" w:hAnsi="Lucida Grande" w:cs="Lucida Grande"/>
      <w:sz w:val="18"/>
      <w:szCs w:val="18"/>
    </w:rPr>
  </w:style>
  <w:style w:type="character" w:customStyle="1" w:styleId="berschrift4Zeichen">
    <w:name w:val="Überschrift 4 Zeichen"/>
    <w:basedOn w:val="Absatzstandardschriftart"/>
    <w:link w:val="berschrift4"/>
    <w:uiPriority w:val="9"/>
    <w:rsid w:val="00D445F0"/>
    <w:rPr>
      <w:rFonts w:ascii="Arial" w:eastAsiaTheme="majorEastAsia" w:hAnsi="Arial" w:cstheme="majorBidi"/>
      <w:b/>
      <w:bCs/>
      <w:i/>
      <w:iCs/>
      <w:sz w:val="22"/>
      <w:szCs w:val="22"/>
      <w:lang w:eastAsia="en-US"/>
    </w:rPr>
  </w:style>
  <w:style w:type="paragraph" w:styleId="Textkrper">
    <w:name w:val="Body Text"/>
    <w:basedOn w:val="Standard"/>
    <w:link w:val="TextkrperZeichen"/>
    <w:uiPriority w:val="1"/>
    <w:qFormat/>
    <w:rsid w:val="00D445F0"/>
    <w:pPr>
      <w:widowControl w:val="0"/>
      <w:autoSpaceDE w:val="0"/>
      <w:autoSpaceDN w:val="0"/>
      <w:spacing w:line="240" w:lineRule="auto"/>
      <w:ind w:left="116" w:right="116"/>
      <w:jc w:val="both"/>
    </w:pPr>
    <w:rPr>
      <w:rFonts w:ascii="Times New Roman" w:eastAsia="Times New Roman" w:hAnsi="Times New Roman"/>
      <w:sz w:val="24"/>
      <w:szCs w:val="24"/>
      <w:lang w:eastAsia="de-DE" w:bidi="de-DE"/>
    </w:rPr>
  </w:style>
  <w:style w:type="character" w:customStyle="1" w:styleId="TextkrperZeichen">
    <w:name w:val="Textkörper Zeichen"/>
    <w:basedOn w:val="Absatzstandardschriftart"/>
    <w:link w:val="Textkrper"/>
    <w:uiPriority w:val="1"/>
    <w:rsid w:val="00D445F0"/>
    <w:rPr>
      <w:rFonts w:ascii="Times New Roman" w:eastAsia="Times New Roman" w:hAnsi="Times New Roman"/>
      <w:sz w:val="24"/>
      <w:szCs w:val="24"/>
      <w:lang w:bidi="de-DE"/>
    </w:rPr>
  </w:style>
  <w:style w:type="paragraph" w:styleId="Listenabsatz">
    <w:name w:val="List Paragraph"/>
    <w:basedOn w:val="Standard"/>
    <w:uiPriority w:val="34"/>
    <w:qFormat/>
    <w:rsid w:val="00D445F0"/>
    <w:pPr>
      <w:numPr>
        <w:numId w:val="1"/>
      </w:numPr>
      <w:spacing w:after="200" w:line="276" w:lineRule="auto"/>
      <w:contextualSpacing/>
      <w:jc w:val="both"/>
    </w:pPr>
    <w:rPr>
      <w:rFonts w:ascii="Arial" w:eastAsiaTheme="minorHAnsi" w:hAnsi="Arial" w:cstheme="minorBidi"/>
    </w:rPr>
  </w:style>
  <w:style w:type="character" w:customStyle="1" w:styleId="berschrift1Zeichen">
    <w:name w:val="Überschrift 1 Zeichen"/>
    <w:basedOn w:val="Absatzstandardschriftart"/>
    <w:link w:val="berschrift1"/>
    <w:uiPriority w:val="9"/>
    <w:rsid w:val="00E952F6"/>
    <w:rPr>
      <w:rFonts w:ascii="Arial" w:eastAsiaTheme="majorEastAsia" w:hAnsi="Arial" w:cstheme="majorBidi"/>
      <w:b/>
      <w:bCs/>
      <w:sz w:val="28"/>
      <w:szCs w:val="28"/>
      <w:lang w:eastAsia="en-US"/>
    </w:rPr>
  </w:style>
  <w:style w:type="character" w:customStyle="1" w:styleId="berschrift2Zeichen">
    <w:name w:val="Überschrift 2 Zeichen"/>
    <w:basedOn w:val="Absatzstandardschriftart"/>
    <w:link w:val="berschrift2"/>
    <w:uiPriority w:val="9"/>
    <w:rsid w:val="00E952F6"/>
    <w:rPr>
      <w:rFonts w:ascii="Arial" w:eastAsiaTheme="majorEastAsia" w:hAnsi="Arial" w:cstheme="majorBidi"/>
      <w:b/>
      <w:bCs/>
      <w:sz w:val="26"/>
      <w:szCs w:val="26"/>
      <w:lang w:eastAsia="en-US"/>
    </w:rPr>
  </w:style>
  <w:style w:type="character" w:customStyle="1" w:styleId="berschrift3Zeichen">
    <w:name w:val="Überschrift 3 Zeichen"/>
    <w:basedOn w:val="Absatzstandardschriftart"/>
    <w:link w:val="berschrift3"/>
    <w:uiPriority w:val="9"/>
    <w:rsid w:val="00E952F6"/>
    <w:rPr>
      <w:rFonts w:ascii="Arial" w:eastAsiaTheme="majorEastAsia" w:hAnsi="Arial" w:cs="Arial"/>
      <w:b/>
      <w:bCs/>
      <w:sz w:val="22"/>
      <w:szCs w:val="22"/>
      <w:lang w:eastAsia="en-US"/>
    </w:rPr>
  </w:style>
  <w:style w:type="character" w:customStyle="1" w:styleId="berschrift5Zeichen">
    <w:name w:val="Überschrift 5 Zeichen"/>
    <w:basedOn w:val="Absatzstandardschriftart"/>
    <w:link w:val="berschrift5"/>
    <w:uiPriority w:val="9"/>
    <w:rsid w:val="00E952F6"/>
    <w:rPr>
      <w:rFonts w:ascii="Arial" w:eastAsiaTheme="minorHAnsi" w:hAnsi="Arial" w:cstheme="minorBidi"/>
      <w:i/>
      <w:sz w:val="22"/>
      <w:szCs w:val="22"/>
      <w:u w:val="single"/>
      <w:lang w:eastAsia="en-US"/>
    </w:rPr>
  </w:style>
  <w:style w:type="character" w:customStyle="1" w:styleId="berschrift6Zeichen">
    <w:name w:val="Überschrift 6 Zeichen"/>
    <w:basedOn w:val="Absatzstandardschriftart"/>
    <w:link w:val="berschrift6"/>
    <w:uiPriority w:val="9"/>
    <w:rsid w:val="00E952F6"/>
    <w:rPr>
      <w:rFonts w:ascii="Arial" w:eastAsiaTheme="majorEastAsia" w:hAnsi="Arial" w:cstheme="majorBidi"/>
      <w:b/>
      <w:i/>
      <w:iCs/>
      <w:sz w:val="22"/>
      <w:szCs w:val="22"/>
      <w:lang w:eastAsia="en-US"/>
    </w:rPr>
  </w:style>
  <w:style w:type="character" w:customStyle="1" w:styleId="berschrift7Zeichen">
    <w:name w:val="Überschrift 7 Zeichen"/>
    <w:basedOn w:val="Absatzstandardschriftart"/>
    <w:link w:val="berschrift7"/>
    <w:uiPriority w:val="9"/>
    <w:rsid w:val="00E952F6"/>
    <w:rPr>
      <w:rFonts w:asciiTheme="majorHAnsi" w:eastAsiaTheme="majorEastAsia" w:hAnsiTheme="majorHAnsi" w:cstheme="majorBidi"/>
      <w:i/>
      <w:iCs/>
      <w:color w:val="404040" w:themeColor="text1" w:themeTint="BF"/>
      <w:sz w:val="22"/>
      <w:szCs w:val="22"/>
      <w:lang w:eastAsia="en-US"/>
    </w:rPr>
  </w:style>
  <w:style w:type="paragraph" w:styleId="Untertitel">
    <w:name w:val="Subtitle"/>
    <w:basedOn w:val="Standard"/>
    <w:next w:val="Standard"/>
    <w:link w:val="UntertitelZeichen"/>
    <w:uiPriority w:val="11"/>
    <w:qFormat/>
    <w:rsid w:val="00E952F6"/>
    <w:pPr>
      <w:numPr>
        <w:ilvl w:val="1"/>
      </w:numPr>
      <w:spacing w:line="276" w:lineRule="auto"/>
      <w:jc w:val="both"/>
    </w:pPr>
    <w:rPr>
      <w:rFonts w:ascii="Arial" w:eastAsiaTheme="majorEastAsia" w:hAnsi="Arial" w:cstheme="majorBidi"/>
      <w:b/>
      <w:iCs/>
      <w:spacing w:val="15"/>
      <w:sz w:val="36"/>
      <w:szCs w:val="24"/>
    </w:rPr>
  </w:style>
  <w:style w:type="character" w:customStyle="1" w:styleId="UntertitelZeichen">
    <w:name w:val="Untertitel Zeichen"/>
    <w:basedOn w:val="Absatzstandardschriftart"/>
    <w:link w:val="Untertitel"/>
    <w:uiPriority w:val="11"/>
    <w:rsid w:val="00E952F6"/>
    <w:rPr>
      <w:rFonts w:ascii="Arial" w:eastAsiaTheme="majorEastAsia" w:hAnsi="Arial" w:cstheme="majorBidi"/>
      <w:b/>
      <w:iCs/>
      <w:spacing w:val="15"/>
      <w:sz w:val="36"/>
      <w:szCs w:val="24"/>
      <w:lang w:eastAsia="en-US"/>
    </w:rPr>
  </w:style>
  <w:style w:type="paragraph" w:styleId="Titel">
    <w:name w:val="Title"/>
    <w:basedOn w:val="Standard"/>
    <w:next w:val="Standard"/>
    <w:link w:val="TitelZeichen"/>
    <w:uiPriority w:val="10"/>
    <w:qFormat/>
    <w:rsid w:val="00E952F6"/>
    <w:pPr>
      <w:suppressAutoHyphens/>
      <w:spacing w:before="2000" w:after="600" w:line="240" w:lineRule="auto"/>
      <w:contextualSpacing/>
      <w:jc w:val="both"/>
    </w:pPr>
    <w:rPr>
      <w:rFonts w:ascii="Arial" w:eastAsiaTheme="majorEastAsia" w:hAnsi="Arial" w:cstheme="majorBidi"/>
      <w:b/>
      <w:spacing w:val="5"/>
      <w:kern w:val="28"/>
      <w:sz w:val="52"/>
      <w:szCs w:val="52"/>
    </w:rPr>
  </w:style>
  <w:style w:type="character" w:customStyle="1" w:styleId="TitelZeichen">
    <w:name w:val="Titel Zeichen"/>
    <w:basedOn w:val="Absatzstandardschriftart"/>
    <w:link w:val="Titel"/>
    <w:uiPriority w:val="10"/>
    <w:rsid w:val="00E952F6"/>
    <w:rPr>
      <w:rFonts w:ascii="Arial" w:eastAsiaTheme="majorEastAsia" w:hAnsi="Arial" w:cstheme="majorBidi"/>
      <w:b/>
      <w:spacing w:val="5"/>
      <w:kern w:val="28"/>
      <w:sz w:val="52"/>
      <w:szCs w:val="52"/>
      <w:lang w:eastAsia="en-US"/>
    </w:rPr>
  </w:style>
  <w:style w:type="paragraph" w:customStyle="1" w:styleId="Konstruktionshinweise">
    <w:name w:val="Konstruktionshinweise"/>
    <w:basedOn w:val="Standard"/>
    <w:qFormat/>
    <w:rsid w:val="00E952F6"/>
    <w:pPr>
      <w:keepLines/>
      <w:pBdr>
        <w:top w:val="single" w:sz="8" w:space="1" w:color="000000" w:themeColor="text1"/>
        <w:left w:val="single" w:sz="8" w:space="4" w:color="000000" w:themeColor="text1"/>
        <w:bottom w:val="single" w:sz="8" w:space="1" w:color="000000" w:themeColor="text1"/>
        <w:right w:val="single" w:sz="8" w:space="4" w:color="000000" w:themeColor="text1"/>
      </w:pBdr>
      <w:shd w:val="clear" w:color="auto" w:fill="D9D9D9" w:themeFill="background1" w:themeFillShade="D9"/>
      <w:spacing w:before="120" w:after="120" w:line="240" w:lineRule="auto"/>
      <w:ind w:left="680" w:right="397"/>
    </w:pPr>
    <w:rPr>
      <w:rFonts w:ascii="Arial" w:eastAsiaTheme="minorHAnsi" w:hAnsi="Arial" w:cstheme="minorBidi"/>
    </w:rPr>
  </w:style>
  <w:style w:type="character" w:styleId="Herausstellen">
    <w:name w:val="Emphasis"/>
    <w:basedOn w:val="Absatzstandardschriftart"/>
    <w:uiPriority w:val="20"/>
    <w:qFormat/>
    <w:rsid w:val="00E952F6"/>
    <w:rPr>
      <w:i/>
      <w:iCs/>
    </w:rPr>
  </w:style>
  <w:style w:type="paragraph" w:customStyle="1" w:styleId="Anmerkung">
    <w:name w:val="Anmerkung"/>
    <w:basedOn w:val="Standard"/>
    <w:qFormat/>
    <w:rsid w:val="00E952F6"/>
    <w:pPr>
      <w:spacing w:after="200" w:line="276" w:lineRule="auto"/>
    </w:pPr>
    <w:rPr>
      <w:rFonts w:ascii="Arial" w:eastAsiaTheme="minorHAnsi" w:hAnsi="Arial" w:cstheme="minorBidi"/>
      <w:i/>
    </w:rPr>
  </w:style>
  <w:style w:type="character" w:styleId="IntensiveHervorhebung">
    <w:name w:val="Intense Emphasis"/>
    <w:basedOn w:val="Absatzstandardschriftart"/>
    <w:uiPriority w:val="21"/>
    <w:qFormat/>
    <w:rsid w:val="00E952F6"/>
    <w:rPr>
      <w:b w:val="0"/>
      <w:bCs/>
      <w:i/>
      <w:iCs/>
      <w:color w:val="548DD4" w:themeColor="text2" w:themeTint="99"/>
    </w:rPr>
  </w:style>
  <w:style w:type="character" w:styleId="Zeilennummer">
    <w:name w:val="line number"/>
    <w:basedOn w:val="Absatzstandardschriftart"/>
    <w:uiPriority w:val="99"/>
    <w:semiHidden/>
    <w:unhideWhenUsed/>
    <w:rsid w:val="00E952F6"/>
  </w:style>
  <w:style w:type="paragraph" w:styleId="Inhaltsverzeichnisberschrift">
    <w:name w:val="TOC Heading"/>
    <w:basedOn w:val="berschrift1"/>
    <w:next w:val="Standard"/>
    <w:uiPriority w:val="39"/>
    <w:semiHidden/>
    <w:unhideWhenUsed/>
    <w:qFormat/>
    <w:rsid w:val="00E952F6"/>
    <w:pPr>
      <w:pageBreakBefore w:val="0"/>
      <w:tabs>
        <w:tab w:val="clear" w:pos="709"/>
      </w:tabs>
      <w:spacing w:before="480" w:after="0"/>
      <w:ind w:left="0" w:firstLine="0"/>
      <w:jc w:val="left"/>
      <w:outlineLvl w:val="9"/>
    </w:pPr>
    <w:rPr>
      <w:rFonts w:asciiTheme="majorHAnsi" w:hAnsiTheme="majorHAnsi"/>
      <w:color w:val="365F91" w:themeColor="accent1" w:themeShade="BF"/>
      <w:lang w:eastAsia="de-DE"/>
    </w:rPr>
  </w:style>
  <w:style w:type="paragraph" w:styleId="Verzeichnis1">
    <w:name w:val="toc 1"/>
    <w:basedOn w:val="Standard"/>
    <w:next w:val="Standard"/>
    <w:autoRedefine/>
    <w:uiPriority w:val="39"/>
    <w:unhideWhenUsed/>
    <w:rsid w:val="00E952F6"/>
    <w:pPr>
      <w:spacing w:after="100" w:line="276" w:lineRule="auto"/>
      <w:jc w:val="both"/>
    </w:pPr>
    <w:rPr>
      <w:rFonts w:ascii="Arial" w:eastAsiaTheme="minorHAnsi" w:hAnsi="Arial" w:cstheme="minorBidi"/>
      <w:b/>
    </w:rPr>
  </w:style>
  <w:style w:type="paragraph" w:styleId="Verzeichnis2">
    <w:name w:val="toc 2"/>
    <w:basedOn w:val="Standard"/>
    <w:next w:val="Standard"/>
    <w:autoRedefine/>
    <w:uiPriority w:val="39"/>
    <w:unhideWhenUsed/>
    <w:rsid w:val="00E952F6"/>
    <w:pPr>
      <w:tabs>
        <w:tab w:val="left" w:pos="880"/>
        <w:tab w:val="right" w:leader="dot" w:pos="8375"/>
      </w:tabs>
      <w:spacing w:after="100" w:line="276" w:lineRule="auto"/>
      <w:ind w:left="340"/>
      <w:jc w:val="both"/>
    </w:pPr>
    <w:rPr>
      <w:rFonts w:ascii="Arial" w:eastAsiaTheme="minorHAnsi" w:hAnsi="Arial" w:cstheme="minorBidi"/>
    </w:rPr>
  </w:style>
  <w:style w:type="paragraph" w:styleId="Verzeichnis3">
    <w:name w:val="toc 3"/>
    <w:basedOn w:val="Standard"/>
    <w:next w:val="Standard"/>
    <w:autoRedefine/>
    <w:uiPriority w:val="39"/>
    <w:unhideWhenUsed/>
    <w:rsid w:val="00E952F6"/>
    <w:pPr>
      <w:spacing w:after="100" w:line="276" w:lineRule="auto"/>
      <w:ind w:left="440"/>
      <w:jc w:val="both"/>
    </w:pPr>
    <w:rPr>
      <w:rFonts w:ascii="Arial" w:eastAsiaTheme="minorHAnsi" w:hAnsi="Arial" w:cstheme="minorBidi"/>
    </w:rPr>
  </w:style>
  <w:style w:type="paragraph" w:customStyle="1" w:styleId="bersichtsraster">
    <w:name w:val="Übersichtsraster"/>
    <w:basedOn w:val="Standard"/>
    <w:qFormat/>
    <w:rsid w:val="00E952F6"/>
    <w:pPr>
      <w:spacing w:after="120" w:line="240" w:lineRule="auto"/>
    </w:pPr>
    <w:rPr>
      <w:rFonts w:ascii="Arial" w:eastAsiaTheme="minorHAnsi" w:hAnsi="Arial" w:cstheme="minorBidi"/>
      <w:sz w:val="20"/>
    </w:rPr>
  </w:style>
  <w:style w:type="paragraph" w:customStyle="1" w:styleId="bersichtsraster-Aufzhlung">
    <w:name w:val="Übersichtsraster-Aufzählung"/>
    <w:basedOn w:val="bersichtsraster"/>
    <w:qFormat/>
    <w:rsid w:val="00E952F6"/>
    <w:pPr>
      <w:numPr>
        <w:numId w:val="6"/>
      </w:numPr>
      <w:ind w:left="354"/>
    </w:pPr>
  </w:style>
  <w:style w:type="character" w:styleId="SchwacheHervorhebung">
    <w:name w:val="Subtle Emphasis"/>
    <w:basedOn w:val="Absatzstandardschriftart"/>
    <w:uiPriority w:val="19"/>
    <w:qFormat/>
    <w:rsid w:val="00E952F6"/>
    <w:rPr>
      <w:i/>
      <w:iCs/>
      <w:color w:val="808080" w:themeColor="text1" w:themeTint="7F"/>
    </w:rPr>
  </w:style>
  <w:style w:type="paragraph" w:customStyle="1" w:styleId="StandardII">
    <w:name w:val="Standard II"/>
    <w:basedOn w:val="Standard"/>
    <w:qFormat/>
    <w:rsid w:val="00E952F6"/>
    <w:pPr>
      <w:spacing w:after="200" w:line="276" w:lineRule="auto"/>
      <w:jc w:val="both"/>
    </w:pPr>
    <w:rPr>
      <w:rFonts w:ascii="Arial" w:eastAsiaTheme="minorHAnsi" w:hAnsi="Arial" w:cstheme="minorBidi"/>
    </w:rPr>
  </w:style>
  <w:style w:type="paragraph" w:styleId="Kommentartext">
    <w:name w:val="annotation text"/>
    <w:basedOn w:val="Standard"/>
    <w:link w:val="KommentartextZeichen"/>
    <w:uiPriority w:val="99"/>
    <w:rsid w:val="00E952F6"/>
    <w:pPr>
      <w:spacing w:line="240" w:lineRule="auto"/>
      <w:jc w:val="both"/>
    </w:pPr>
    <w:rPr>
      <w:rFonts w:ascii="Arial" w:eastAsia="Times New Roman" w:hAnsi="Arial"/>
      <w:sz w:val="20"/>
      <w:szCs w:val="20"/>
      <w:lang w:eastAsia="de-DE"/>
    </w:rPr>
  </w:style>
  <w:style w:type="character" w:customStyle="1" w:styleId="KommentartextZeichen">
    <w:name w:val="Kommentartext Zeichen"/>
    <w:basedOn w:val="Absatzstandardschriftart"/>
    <w:link w:val="Kommentartext"/>
    <w:uiPriority w:val="99"/>
    <w:rsid w:val="00E952F6"/>
    <w:rPr>
      <w:rFonts w:ascii="Arial" w:eastAsia="Times New Roman" w:hAnsi="Arial"/>
    </w:rPr>
  </w:style>
  <w:style w:type="character" w:styleId="GesichteterLink">
    <w:name w:val="FollowedHyperlink"/>
    <w:basedOn w:val="Absatzstandardschriftart"/>
    <w:uiPriority w:val="99"/>
    <w:semiHidden/>
    <w:unhideWhenUsed/>
    <w:rsid w:val="00E952F6"/>
    <w:rPr>
      <w:color w:val="800080" w:themeColor="followedHyperlink"/>
      <w:u w:val="single"/>
    </w:rPr>
  </w:style>
  <w:style w:type="character" w:styleId="Kommentarzeichen">
    <w:name w:val="annotation reference"/>
    <w:basedOn w:val="Absatzstandardschriftart"/>
    <w:uiPriority w:val="99"/>
    <w:semiHidden/>
    <w:unhideWhenUsed/>
    <w:rsid w:val="00E952F6"/>
    <w:rPr>
      <w:sz w:val="16"/>
      <w:szCs w:val="16"/>
    </w:rPr>
  </w:style>
  <w:style w:type="paragraph" w:styleId="Kommentarthema">
    <w:name w:val="annotation subject"/>
    <w:basedOn w:val="Kommentartext"/>
    <w:next w:val="Kommentartext"/>
    <w:link w:val="KommentarthemaZeichen"/>
    <w:uiPriority w:val="99"/>
    <w:semiHidden/>
    <w:unhideWhenUsed/>
    <w:rsid w:val="00E952F6"/>
    <w:pPr>
      <w:spacing w:after="200"/>
    </w:pPr>
    <w:rPr>
      <w:rFonts w:eastAsiaTheme="minorHAnsi" w:cstheme="minorBidi"/>
      <w:b/>
      <w:bCs/>
      <w:lang w:eastAsia="en-US"/>
    </w:rPr>
  </w:style>
  <w:style w:type="character" w:customStyle="1" w:styleId="KommentarthemaZeichen">
    <w:name w:val="Kommentarthema Zeichen"/>
    <w:basedOn w:val="KommentartextZeichen"/>
    <w:link w:val="Kommentarthema"/>
    <w:uiPriority w:val="99"/>
    <w:semiHidden/>
    <w:rsid w:val="00E952F6"/>
    <w:rPr>
      <w:rFonts w:ascii="Arial" w:eastAsiaTheme="minorHAnsi" w:hAnsi="Arial" w:cstheme="minorBidi"/>
      <w:b/>
      <w:bCs/>
      <w:lang w:eastAsia="en-US"/>
    </w:rPr>
  </w:style>
  <w:style w:type="paragraph" w:customStyle="1" w:styleId="SchwerpunktAuflistung">
    <w:name w:val="SchwerpunktAuflistung"/>
    <w:basedOn w:val="Standard"/>
    <w:link w:val="SchwerpunktAuflistungZchn"/>
    <w:qFormat/>
    <w:rsid w:val="00E952F6"/>
    <w:pPr>
      <w:keepNext/>
      <w:keepLines/>
      <w:numPr>
        <w:numId w:val="9"/>
      </w:numPr>
      <w:pBdr>
        <w:top w:val="single" w:sz="4" w:space="1" w:color="auto"/>
        <w:left w:val="single" w:sz="4" w:space="4" w:color="auto"/>
        <w:bottom w:val="single" w:sz="4" w:space="1" w:color="auto"/>
        <w:right w:val="single" w:sz="4" w:space="4" w:color="auto"/>
      </w:pBdr>
      <w:suppressAutoHyphens/>
      <w:spacing w:after="120" w:line="276" w:lineRule="auto"/>
      <w:jc w:val="both"/>
    </w:pPr>
    <w:rPr>
      <w:rFonts w:ascii="Arial" w:eastAsiaTheme="minorHAnsi" w:hAnsi="Arial" w:cstheme="minorBidi"/>
      <w:sz w:val="24"/>
    </w:rPr>
  </w:style>
  <w:style w:type="character" w:customStyle="1" w:styleId="SchwerpunktAuflistungZchn">
    <w:name w:val="SchwerpunktAuflistung Zchn"/>
    <w:basedOn w:val="Absatzstandardschriftart"/>
    <w:link w:val="SchwerpunktAuflistung"/>
    <w:rsid w:val="00E952F6"/>
    <w:rPr>
      <w:rFonts w:ascii="Arial" w:eastAsiaTheme="minorHAnsi" w:hAnsi="Arial" w:cstheme="minorBidi"/>
      <w:sz w:val="24"/>
      <w:szCs w:val="22"/>
      <w:lang w:eastAsia="en-US"/>
    </w:rPr>
  </w:style>
  <w:style w:type="paragraph" w:styleId="Bearbeitung">
    <w:name w:val="Revision"/>
    <w:hidden/>
    <w:uiPriority w:val="99"/>
    <w:semiHidden/>
    <w:rsid w:val="00E952F6"/>
    <w:rPr>
      <w:rFonts w:ascii="Arial" w:eastAsiaTheme="minorHAnsi" w:hAnsi="Arial" w:cstheme="minorBidi"/>
      <w:sz w:val="22"/>
      <w:szCs w:val="22"/>
      <w:lang w:eastAsia="en-US"/>
    </w:rPr>
  </w:style>
  <w:style w:type="paragraph" w:customStyle="1" w:styleId="Default">
    <w:name w:val="Default"/>
    <w:basedOn w:val="Standard"/>
    <w:rsid w:val="00E952F6"/>
    <w:pPr>
      <w:widowControl w:val="0"/>
      <w:suppressAutoHyphens/>
      <w:autoSpaceDE w:val="0"/>
      <w:autoSpaceDN w:val="0"/>
      <w:spacing w:line="240" w:lineRule="auto"/>
      <w:textAlignment w:val="baseline"/>
    </w:pPr>
    <w:rPr>
      <w:rFonts w:ascii="Arial, 'Arial Narrow'" w:eastAsia="Arial, 'Arial Narrow'" w:hAnsi="Arial, 'Arial Narrow'" w:cs="Arial, 'Arial Narrow'"/>
      <w:color w:val="000000"/>
      <w:kern w:val="3"/>
      <w:sz w:val="24"/>
      <w:szCs w:val="24"/>
      <w:lang w:eastAsia="de-DE"/>
    </w:rPr>
  </w:style>
  <w:style w:type="paragraph" w:styleId="Funotentext">
    <w:name w:val="footnote text"/>
    <w:basedOn w:val="Standard"/>
    <w:link w:val="FunotentextZeichen"/>
    <w:uiPriority w:val="99"/>
    <w:semiHidden/>
    <w:unhideWhenUsed/>
    <w:rsid w:val="00E952F6"/>
    <w:pPr>
      <w:spacing w:line="240" w:lineRule="auto"/>
      <w:jc w:val="both"/>
    </w:pPr>
    <w:rPr>
      <w:rFonts w:ascii="Arial" w:eastAsiaTheme="minorHAnsi" w:hAnsi="Arial" w:cstheme="minorBidi"/>
      <w:sz w:val="20"/>
      <w:szCs w:val="20"/>
    </w:rPr>
  </w:style>
  <w:style w:type="character" w:customStyle="1" w:styleId="FunotentextZeichen">
    <w:name w:val="Fußnotentext Zeichen"/>
    <w:basedOn w:val="Absatzstandardschriftart"/>
    <w:link w:val="Funotentext"/>
    <w:uiPriority w:val="99"/>
    <w:semiHidden/>
    <w:rsid w:val="00E952F6"/>
    <w:rPr>
      <w:rFonts w:ascii="Arial" w:eastAsiaTheme="minorHAnsi" w:hAnsi="Arial" w:cstheme="minorBidi"/>
      <w:lang w:eastAsia="en-US"/>
    </w:rPr>
  </w:style>
  <w:style w:type="character" w:styleId="Funotenzeichen">
    <w:name w:val="footnote reference"/>
    <w:basedOn w:val="Absatzstandardschriftart"/>
    <w:uiPriority w:val="99"/>
    <w:semiHidden/>
    <w:unhideWhenUsed/>
    <w:rsid w:val="00E952F6"/>
    <w:rPr>
      <w:vertAlign w:val="superscript"/>
    </w:rPr>
  </w:style>
  <w:style w:type="paragraph" w:customStyle="1" w:styleId="SchwerpunktHngend">
    <w:name w:val="SchwerpunktHängend"/>
    <w:basedOn w:val="Standard"/>
    <w:link w:val="SchwerpunktHngendZchn"/>
    <w:qFormat/>
    <w:rsid w:val="00E952F6"/>
    <w:pPr>
      <w:keepNext/>
      <w:keepLines/>
      <w:pBdr>
        <w:top w:val="single" w:sz="4" w:space="1" w:color="auto"/>
        <w:left w:val="single" w:sz="4" w:space="4" w:color="auto"/>
        <w:bottom w:val="single" w:sz="4" w:space="1" w:color="auto"/>
        <w:right w:val="single" w:sz="4" w:space="4" w:color="auto"/>
      </w:pBdr>
      <w:spacing w:after="120" w:line="276" w:lineRule="auto"/>
      <w:ind w:left="1077" w:hanging="1077"/>
      <w:jc w:val="both"/>
    </w:pPr>
    <w:rPr>
      <w:rFonts w:ascii="Arial" w:eastAsiaTheme="minorHAnsi" w:hAnsi="Arial" w:cstheme="minorBidi"/>
      <w:sz w:val="24"/>
    </w:rPr>
  </w:style>
  <w:style w:type="character" w:customStyle="1" w:styleId="SchwerpunktHngendZchn">
    <w:name w:val="SchwerpunktHängend Zchn"/>
    <w:basedOn w:val="Absatzstandardschriftart"/>
    <w:link w:val="SchwerpunktHngend"/>
    <w:rsid w:val="00E952F6"/>
    <w:rPr>
      <w:rFonts w:ascii="Arial" w:eastAsiaTheme="minorHAnsi" w:hAnsi="Arial"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Dropbox\Schule\MGI_Logo\Officevorlagen\Fachkonferenzen\Englisch.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\Users\David\Dropbox\Schule\MGI_Logo\Officevorlagen\Fachkonferenzen\Englisch.dotx</Template>
  <TotalTime>0</TotalTime>
  <Pages>24</Pages>
  <Words>4225</Words>
  <Characters>26620</Characters>
  <Application>Microsoft Macintosh Word</Application>
  <DocSecurity>0</DocSecurity>
  <Lines>221</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30784</CharactersWithSpaces>
  <SharedDoc>false</SharedDoc>
  <HLinks>
    <vt:vector size="6" baseType="variant">
      <vt:variant>
        <vt:i4>6488096</vt:i4>
      </vt:variant>
      <vt:variant>
        <vt:i4>-1</vt:i4>
      </vt:variant>
      <vt:variant>
        <vt:i4>2057</vt:i4>
      </vt:variant>
      <vt:variant>
        <vt:i4>1</vt:i4>
      </vt:variant>
      <vt:variant>
        <vt:lpwstr>FK_ENGLISCH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Christoph Kaiser</cp:lastModifiedBy>
  <cp:revision>2</cp:revision>
  <cp:lastPrinted>2012-04-02T14:36:00Z</cp:lastPrinted>
  <dcterms:created xsi:type="dcterms:W3CDTF">2020-02-10T10:28:00Z</dcterms:created>
  <dcterms:modified xsi:type="dcterms:W3CDTF">2020-02-10T10:28:00Z</dcterms:modified>
</cp:coreProperties>
</file>